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5223F0" w14:textId="3E2D8412" w:rsidR="007166CE" w:rsidRDefault="007E2222" w:rsidP="005647A7">
      <w:pPr>
        <w:pStyle w:val="berschrift1"/>
        <w:rPr>
          <w:b w:val="0"/>
          <w:bCs w:val="0"/>
          <w:sz w:val="32"/>
          <w:szCs w:val="32"/>
        </w:rPr>
      </w:pPr>
      <w:r>
        <w:rPr>
          <w:b w:val="0"/>
          <w:bCs w:val="0"/>
          <w:noProof/>
          <w:sz w:val="32"/>
          <w:szCs w:val="32"/>
        </w:rPr>
        <w:drawing>
          <wp:inline distT="0" distB="0" distL="0" distR="0" wp14:anchorId="7330713D" wp14:editId="61C73FB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7398FD1" w14:textId="77777777" w:rsidR="007166CE" w:rsidRDefault="007166CE" w:rsidP="007166CE">
      <w:pPr>
        <w:pStyle w:val="berschrift1"/>
      </w:pPr>
      <w:r>
        <w:br w:type="page"/>
      </w:r>
      <w:r>
        <w:lastRenderedPageBreak/>
        <w:t>Vorwort</w:t>
      </w:r>
    </w:p>
    <w:p w14:paraId="564F38C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8418A00" w14:textId="77777777" w:rsidR="007E1779" w:rsidRDefault="008D7463" w:rsidP="007166CE">
      <w:r>
        <w:t xml:space="preserve">Dieses Jahr hat uns allen eine Menge abverlangt – doch Gott hat uns hindurchgetragen. </w:t>
      </w:r>
    </w:p>
    <w:p w14:paraId="4557F0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9BEABC9" w14:textId="77777777" w:rsidR="007E1779" w:rsidRDefault="007E1779" w:rsidP="007166CE">
      <w:r>
        <w:t>Vielleicht hat aber auch der eine oder die andere Lust, mitzumachen und neue Bücher zu erstellen – sprecht mich einfach an.</w:t>
      </w:r>
    </w:p>
    <w:p w14:paraId="02D135C2" w14:textId="77777777" w:rsidR="007166CE" w:rsidRDefault="007166CE" w:rsidP="007166CE">
      <w:r>
        <w:t>Euch allen wünsche ich Gottes reichen Segen und dass Ihr für Euch interessante Texte hier findet. Für Anregungen bin ich immer dankbar.</w:t>
      </w:r>
    </w:p>
    <w:p w14:paraId="2F0810FE" w14:textId="77777777" w:rsidR="007166CE" w:rsidRDefault="007166CE" w:rsidP="007166CE">
      <w:r>
        <w:t>Gruß &amp; Segen,</w:t>
      </w:r>
    </w:p>
    <w:p w14:paraId="6380BEFC" w14:textId="77777777" w:rsidR="007166CE" w:rsidRDefault="007166CE" w:rsidP="007166CE">
      <w:r>
        <w:t>Andreas</w:t>
      </w:r>
    </w:p>
    <w:p w14:paraId="5D2BAAC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0D3DCB" w14:textId="77777777" w:rsidR="009F6184" w:rsidRDefault="009F6184" w:rsidP="009F6184">
      <w:pPr>
        <w:pStyle w:val="berschrift1"/>
        <w:rPr>
          <w:sz w:val="48"/>
        </w:rPr>
      </w:pPr>
      <w:r>
        <w:t xml:space="preserve">Beza, Theodor von - Kurtze </w:t>
      </w:r>
      <w:proofErr w:type="spellStart"/>
      <w:r>
        <w:t>Bekanntnuß</w:t>
      </w:r>
      <w:proofErr w:type="spellEnd"/>
      <w:r>
        <w:t xml:space="preserve"> des Christlichen </w:t>
      </w:r>
      <w:proofErr w:type="spellStart"/>
      <w:r>
        <w:t>glaubens</w:t>
      </w:r>
      <w:proofErr w:type="spellEnd"/>
    </w:p>
    <w:p w14:paraId="19087362" w14:textId="77777777" w:rsidR="009F6184" w:rsidRDefault="009F6184" w:rsidP="009F6184">
      <w:pPr>
        <w:pStyle w:val="StandardWeb"/>
      </w:pPr>
      <w:r>
        <w:rPr>
          <w:rStyle w:val="Fett"/>
          <w:rFonts w:eastAsiaTheme="majorEastAsia"/>
        </w:rPr>
        <w:t xml:space="preserve">durch </w:t>
      </w:r>
      <w:proofErr w:type="spellStart"/>
      <w:r>
        <w:rPr>
          <w:rStyle w:val="Fett"/>
          <w:rFonts w:eastAsiaTheme="majorEastAsia"/>
        </w:rPr>
        <w:t>Theodorum</w:t>
      </w:r>
      <w:proofErr w:type="spellEnd"/>
      <w:r>
        <w:rPr>
          <w:rStyle w:val="Fett"/>
          <w:rFonts w:eastAsiaTheme="majorEastAsia"/>
        </w:rPr>
        <w:t xml:space="preserve"> von </w:t>
      </w:r>
      <w:proofErr w:type="spellStart"/>
      <w:r>
        <w:rPr>
          <w:rStyle w:val="Fett"/>
          <w:rFonts w:eastAsiaTheme="majorEastAsia"/>
        </w:rPr>
        <w:t>Beße</w:t>
      </w:r>
      <w:proofErr w:type="spellEnd"/>
      <w:r>
        <w:rPr>
          <w:rStyle w:val="Fett"/>
          <w:rFonts w:eastAsiaTheme="majorEastAsia"/>
        </w:rPr>
        <w:t xml:space="preserve">/ in </w:t>
      </w:r>
      <w:proofErr w:type="spellStart"/>
      <w:r>
        <w:rPr>
          <w:rStyle w:val="Fett"/>
          <w:rFonts w:eastAsiaTheme="majorEastAsia"/>
        </w:rPr>
        <w:t>vierunddreissig</w:t>
      </w:r>
      <w:proofErr w:type="spellEnd"/>
      <w:r>
        <w:rPr>
          <w:rStyle w:val="Fett"/>
          <w:rFonts w:eastAsiaTheme="majorEastAsia"/>
        </w:rPr>
        <w:t xml:space="preserve"> </w:t>
      </w:r>
      <w:proofErr w:type="spellStart"/>
      <w:r>
        <w:rPr>
          <w:rStyle w:val="Fett"/>
          <w:rFonts w:eastAsiaTheme="majorEastAsia"/>
        </w:rPr>
        <w:t>Articul</w:t>
      </w:r>
      <w:proofErr w:type="spellEnd"/>
      <w:r>
        <w:rPr>
          <w:rStyle w:val="Fett"/>
          <w:rFonts w:eastAsiaTheme="majorEastAsia"/>
        </w:rPr>
        <w:t xml:space="preserve"> zusammen gezogen.</w:t>
      </w:r>
      <w:r>
        <w:t xml:space="preserve"> </w:t>
      </w:r>
    </w:p>
    <w:p w14:paraId="743F39E2" w14:textId="77777777" w:rsidR="009F6184" w:rsidRDefault="009F6184" w:rsidP="009F6184">
      <w:pPr>
        <w:pStyle w:val="StandardWeb"/>
      </w:pPr>
      <w:proofErr w:type="spellStart"/>
      <w:r>
        <w:t>Ausz</w:t>
      </w:r>
      <w:proofErr w:type="spellEnd"/>
      <w:r>
        <w:t xml:space="preserve"> </w:t>
      </w:r>
      <w:proofErr w:type="spellStart"/>
      <w:r>
        <w:t>Frantzösischer</w:t>
      </w:r>
      <w:proofErr w:type="spellEnd"/>
      <w:r>
        <w:t xml:space="preserve"> sprach </w:t>
      </w:r>
      <w:proofErr w:type="spellStart"/>
      <w:r>
        <w:t>ietzt</w:t>
      </w:r>
      <w:proofErr w:type="spellEnd"/>
      <w:r>
        <w:t xml:space="preserve"> </w:t>
      </w:r>
      <w:proofErr w:type="spellStart"/>
      <w:r>
        <w:t>neüwlich</w:t>
      </w:r>
      <w:proofErr w:type="spellEnd"/>
      <w:r>
        <w:t xml:space="preserve"> </w:t>
      </w:r>
      <w:proofErr w:type="spellStart"/>
      <w:r>
        <w:t>verteütscht</w:t>
      </w:r>
      <w:proofErr w:type="spellEnd"/>
      <w:r>
        <w:t xml:space="preserve">. </w:t>
      </w:r>
    </w:p>
    <w:p w14:paraId="389C97A7" w14:textId="77777777" w:rsidR="009F6184" w:rsidRDefault="009F6184" w:rsidP="009F6184">
      <w:pPr>
        <w:pStyle w:val="StandardWeb"/>
      </w:pPr>
      <w:proofErr w:type="spellStart"/>
      <w:r>
        <w:t>Getruckt</w:t>
      </w:r>
      <w:proofErr w:type="spellEnd"/>
      <w:r>
        <w:t xml:space="preserve"> zu </w:t>
      </w:r>
      <w:proofErr w:type="spellStart"/>
      <w:r>
        <w:t>Haidelberg</w:t>
      </w:r>
      <w:proofErr w:type="spellEnd"/>
      <w:r>
        <w:t xml:space="preserve"> durch Ludwig Lück/ im </w:t>
      </w:r>
      <w:proofErr w:type="spellStart"/>
      <w:r>
        <w:t>iar</w:t>
      </w:r>
      <w:proofErr w:type="spellEnd"/>
      <w:r>
        <w:t xml:space="preserve"> nach Christi </w:t>
      </w:r>
      <w:proofErr w:type="spellStart"/>
      <w:r>
        <w:t>geburt</w:t>
      </w:r>
      <w:proofErr w:type="spellEnd"/>
      <w:r>
        <w:t xml:space="preserve">/ M. D. </w:t>
      </w:r>
      <w:proofErr w:type="spellStart"/>
      <w:r>
        <w:t>LXij</w:t>
      </w:r>
      <w:proofErr w:type="spellEnd"/>
      <w:r>
        <w:t xml:space="preserve">. </w:t>
      </w:r>
    </w:p>
    <w:p w14:paraId="6A72A194" w14:textId="77777777" w:rsidR="009F6184" w:rsidRDefault="009F6184" w:rsidP="009F6184">
      <w:pPr>
        <w:pStyle w:val="berschrift2"/>
      </w:pPr>
      <w:r>
        <w:t>I.</w:t>
      </w:r>
    </w:p>
    <w:p w14:paraId="4AADA8A5" w14:textId="77777777" w:rsidR="009F6184" w:rsidRDefault="009F6184" w:rsidP="009F6184">
      <w:pPr>
        <w:pStyle w:val="StandardWeb"/>
      </w:pPr>
      <w:proofErr w:type="spellStart"/>
      <w:r>
        <w:t>DIeweil</w:t>
      </w:r>
      <w:proofErr w:type="spellEnd"/>
      <w:r>
        <w:t xml:space="preserve"> Gott der Herre </w:t>
      </w:r>
      <w:proofErr w:type="spellStart"/>
      <w:r>
        <w:t>volkommentlich</w:t>
      </w:r>
      <w:proofErr w:type="spellEnd"/>
      <w:r>
        <w:t xml:space="preserve"> gerecht/ alle </w:t>
      </w:r>
      <w:proofErr w:type="spellStart"/>
      <w:r>
        <w:t>menschen</w:t>
      </w:r>
      <w:proofErr w:type="spellEnd"/>
      <w:r>
        <w:t xml:space="preserve"> aber </w:t>
      </w:r>
      <w:proofErr w:type="spellStart"/>
      <w:r>
        <w:t>durchausz</w:t>
      </w:r>
      <w:proofErr w:type="spellEnd"/>
      <w:r>
        <w:t xml:space="preserve"> </w:t>
      </w:r>
      <w:proofErr w:type="spellStart"/>
      <w:r>
        <w:t>sünder</w:t>
      </w:r>
      <w:proofErr w:type="spellEnd"/>
      <w:r>
        <w:t xml:space="preserve"> sind: so </w:t>
      </w:r>
      <w:proofErr w:type="spellStart"/>
      <w:r>
        <w:t>musz</w:t>
      </w:r>
      <w:proofErr w:type="spellEnd"/>
      <w:r>
        <w:t xml:space="preserve"> </w:t>
      </w:r>
      <w:proofErr w:type="spellStart"/>
      <w:r>
        <w:t>ausz</w:t>
      </w:r>
      <w:proofErr w:type="spellEnd"/>
      <w:r>
        <w:t xml:space="preserve"> </w:t>
      </w:r>
      <w:proofErr w:type="spellStart"/>
      <w:r>
        <w:t>zwaien</w:t>
      </w:r>
      <w:proofErr w:type="spellEnd"/>
      <w:r>
        <w:t xml:space="preserve"> dingen </w:t>
      </w:r>
      <w:proofErr w:type="spellStart"/>
      <w:r>
        <w:t>ains</w:t>
      </w:r>
      <w:proofErr w:type="spellEnd"/>
      <w:r>
        <w:t xml:space="preserve"> </w:t>
      </w:r>
      <w:proofErr w:type="spellStart"/>
      <w:r>
        <w:t>eruolgen</w:t>
      </w:r>
      <w:proofErr w:type="spellEnd"/>
      <w:r>
        <w:t xml:space="preserve">: nemlich/ </w:t>
      </w:r>
      <w:proofErr w:type="spellStart"/>
      <w:r>
        <w:t>dsz</w:t>
      </w:r>
      <w:proofErr w:type="spellEnd"/>
      <w:r>
        <w:t xml:space="preserve"> </w:t>
      </w:r>
      <w:proofErr w:type="spellStart"/>
      <w:r>
        <w:t>entweders</w:t>
      </w:r>
      <w:proofErr w:type="spellEnd"/>
      <w:r>
        <w:t xml:space="preserve"> Gott sich seiner </w:t>
      </w:r>
      <w:proofErr w:type="spellStart"/>
      <w:r>
        <w:t>gerechtigkait</w:t>
      </w:r>
      <w:proofErr w:type="spellEnd"/>
      <w:r>
        <w:t xml:space="preserve"> verzeihe/ welches </w:t>
      </w:r>
      <w:proofErr w:type="spellStart"/>
      <w:r>
        <w:t>vnmöglich</w:t>
      </w:r>
      <w:proofErr w:type="spellEnd"/>
      <w:r>
        <w:t xml:space="preserve">: oder aber </w:t>
      </w:r>
      <w:proofErr w:type="spellStart"/>
      <w:r>
        <w:t>dasz</w:t>
      </w:r>
      <w:proofErr w:type="spellEnd"/>
      <w:r>
        <w:t xml:space="preserve"> alle </w:t>
      </w:r>
      <w:proofErr w:type="spellStart"/>
      <w:r>
        <w:t>menschen</w:t>
      </w:r>
      <w:proofErr w:type="spellEnd"/>
      <w:r>
        <w:t xml:space="preserve">/ </w:t>
      </w:r>
      <w:proofErr w:type="spellStart"/>
      <w:r>
        <w:t>kainen</w:t>
      </w:r>
      <w:proofErr w:type="spellEnd"/>
      <w:r>
        <w:t xml:space="preserve"> </w:t>
      </w:r>
      <w:proofErr w:type="spellStart"/>
      <w:r>
        <w:t>auszgenommen</w:t>
      </w:r>
      <w:proofErr w:type="spellEnd"/>
      <w:r>
        <w:t xml:space="preserve">/ wo sie der </w:t>
      </w:r>
      <w:proofErr w:type="spellStart"/>
      <w:r>
        <w:t>gerechtigkait</w:t>
      </w:r>
      <w:proofErr w:type="spellEnd"/>
      <w:r>
        <w:t xml:space="preserve"> Gottes </w:t>
      </w:r>
      <w:proofErr w:type="spellStart"/>
      <w:r>
        <w:t>nit</w:t>
      </w:r>
      <w:proofErr w:type="spellEnd"/>
      <w:r>
        <w:t xml:space="preserve"> </w:t>
      </w:r>
      <w:proofErr w:type="spellStart"/>
      <w:r>
        <w:t>volkommenlich</w:t>
      </w:r>
      <w:proofErr w:type="spellEnd"/>
      <w:r>
        <w:t xml:space="preserve"> gnug thun/ ewiglich verdammet seien. </w:t>
      </w:r>
    </w:p>
    <w:p w14:paraId="032BA1C7" w14:textId="77777777" w:rsidR="009F6184" w:rsidRDefault="009F6184" w:rsidP="009F6184">
      <w:pPr>
        <w:pStyle w:val="berschrift2"/>
      </w:pPr>
      <w:r>
        <w:t>II.</w:t>
      </w:r>
    </w:p>
    <w:p w14:paraId="3BEA0EFC" w14:textId="77777777" w:rsidR="009F6184" w:rsidRDefault="009F6184" w:rsidP="009F6184">
      <w:pPr>
        <w:pStyle w:val="StandardWeb"/>
      </w:pPr>
      <w:r>
        <w:t xml:space="preserve">Der aber thut der </w:t>
      </w:r>
      <w:proofErr w:type="spellStart"/>
      <w:r>
        <w:t>gerechtigkait</w:t>
      </w:r>
      <w:proofErr w:type="spellEnd"/>
      <w:r>
        <w:t xml:space="preserve"> Gottes </w:t>
      </w:r>
      <w:proofErr w:type="spellStart"/>
      <w:r>
        <w:t>volkommenlich</w:t>
      </w:r>
      <w:proofErr w:type="spellEnd"/>
      <w:r>
        <w:t xml:space="preserve"> gnug/ welcher alles </w:t>
      </w:r>
      <w:proofErr w:type="spellStart"/>
      <w:r>
        <w:t>bezalt</w:t>
      </w:r>
      <w:proofErr w:type="spellEnd"/>
      <w:r>
        <w:t xml:space="preserve"> was er Gott schuldig ist. So </w:t>
      </w:r>
      <w:proofErr w:type="spellStart"/>
      <w:r>
        <w:t>musz</w:t>
      </w:r>
      <w:proofErr w:type="spellEnd"/>
      <w:r>
        <w:t xml:space="preserve"> man nu erstlich sehen was die </w:t>
      </w:r>
      <w:proofErr w:type="spellStart"/>
      <w:r>
        <w:t>menschen</w:t>
      </w:r>
      <w:proofErr w:type="spellEnd"/>
      <w:r>
        <w:t xml:space="preserve"> Gott dem Herren </w:t>
      </w:r>
      <w:proofErr w:type="spellStart"/>
      <w:r>
        <w:t>schüldig</w:t>
      </w:r>
      <w:proofErr w:type="spellEnd"/>
      <w:r>
        <w:t xml:space="preserve"> seien. Zum andern/ ob sie auch das </w:t>
      </w:r>
      <w:proofErr w:type="spellStart"/>
      <w:r>
        <w:t>jenig</w:t>
      </w:r>
      <w:proofErr w:type="spellEnd"/>
      <w:r>
        <w:t xml:space="preserve"> so sie </w:t>
      </w:r>
      <w:proofErr w:type="spellStart"/>
      <w:r>
        <w:t>schüldig</w:t>
      </w:r>
      <w:proofErr w:type="spellEnd"/>
      <w:r>
        <w:t xml:space="preserve"> sind/ </w:t>
      </w:r>
      <w:proofErr w:type="spellStart"/>
      <w:r>
        <w:t>bezalen</w:t>
      </w:r>
      <w:proofErr w:type="spellEnd"/>
      <w:r>
        <w:t xml:space="preserve"> können. </w:t>
      </w:r>
      <w:proofErr w:type="spellStart"/>
      <w:r>
        <w:t>vnd</w:t>
      </w:r>
      <w:proofErr w:type="spellEnd"/>
      <w:r>
        <w:t xml:space="preserve"> zum dritten/ da es sich befindet </w:t>
      </w:r>
      <w:proofErr w:type="spellStart"/>
      <w:r>
        <w:t>dasz</w:t>
      </w:r>
      <w:proofErr w:type="spellEnd"/>
      <w:r>
        <w:t xml:space="preserve"> sie nicht </w:t>
      </w:r>
      <w:proofErr w:type="spellStart"/>
      <w:r>
        <w:t>zubezalen</w:t>
      </w:r>
      <w:proofErr w:type="spellEnd"/>
      <w:r>
        <w:t xml:space="preserve"> haben: wo sie so </w:t>
      </w:r>
      <w:proofErr w:type="spellStart"/>
      <w:r>
        <w:t>vil</w:t>
      </w:r>
      <w:proofErr w:type="spellEnd"/>
      <w:r>
        <w:t xml:space="preserve"> entlehnen damit sie </w:t>
      </w:r>
      <w:proofErr w:type="spellStart"/>
      <w:r>
        <w:t>bezalen</w:t>
      </w:r>
      <w:proofErr w:type="spellEnd"/>
      <w:r>
        <w:t xml:space="preserve">/ </w:t>
      </w:r>
      <w:proofErr w:type="spellStart"/>
      <w:r>
        <w:t>auff</w:t>
      </w:r>
      <w:proofErr w:type="spellEnd"/>
      <w:r>
        <w:t xml:space="preserve"> </w:t>
      </w:r>
      <w:proofErr w:type="spellStart"/>
      <w:r>
        <w:t>dasz</w:t>
      </w:r>
      <w:proofErr w:type="spellEnd"/>
      <w:r>
        <w:t xml:space="preserve"> sie </w:t>
      </w:r>
      <w:proofErr w:type="spellStart"/>
      <w:r>
        <w:t>vnder</w:t>
      </w:r>
      <w:proofErr w:type="spellEnd"/>
      <w:r>
        <w:t xml:space="preserve"> dem </w:t>
      </w:r>
      <w:proofErr w:type="spellStart"/>
      <w:r>
        <w:t>scharpffen</w:t>
      </w:r>
      <w:proofErr w:type="spellEnd"/>
      <w:r>
        <w:t xml:space="preserve"> </w:t>
      </w:r>
      <w:proofErr w:type="spellStart"/>
      <w:r>
        <w:t>gericht</w:t>
      </w:r>
      <w:proofErr w:type="spellEnd"/>
      <w:r>
        <w:t xml:space="preserve"> Gottes nicht ewig verderben. </w:t>
      </w:r>
    </w:p>
    <w:p w14:paraId="1D4D9C2A" w14:textId="77777777" w:rsidR="009F6184" w:rsidRDefault="009F6184" w:rsidP="009F6184">
      <w:pPr>
        <w:pStyle w:val="berschrift2"/>
      </w:pPr>
      <w:r>
        <w:t>III.</w:t>
      </w:r>
    </w:p>
    <w:p w14:paraId="456CADBB" w14:textId="77777777" w:rsidR="009F6184" w:rsidRDefault="009F6184" w:rsidP="009F6184">
      <w:pPr>
        <w:pStyle w:val="StandardWeb"/>
      </w:pPr>
      <w:r>
        <w:t xml:space="preserve">Damit man nun wisse </w:t>
      </w:r>
      <w:proofErr w:type="spellStart"/>
      <w:r>
        <w:t>wz</w:t>
      </w:r>
      <w:proofErr w:type="spellEnd"/>
      <w:r>
        <w:t xml:space="preserve"> die </w:t>
      </w:r>
      <w:proofErr w:type="spellStart"/>
      <w:r>
        <w:t>menschen</w:t>
      </w:r>
      <w:proofErr w:type="spellEnd"/>
      <w:r>
        <w:t xml:space="preserve"> Gott </w:t>
      </w:r>
      <w:proofErr w:type="spellStart"/>
      <w:r>
        <w:t>schüldig</w:t>
      </w:r>
      <w:proofErr w:type="spellEnd"/>
      <w:r>
        <w:t xml:space="preserve"> sind/ </w:t>
      </w:r>
      <w:proofErr w:type="spellStart"/>
      <w:r>
        <w:t>musz</w:t>
      </w:r>
      <w:proofErr w:type="spellEnd"/>
      <w:r>
        <w:t xml:space="preserve"> man die forme der </w:t>
      </w:r>
      <w:proofErr w:type="spellStart"/>
      <w:r>
        <w:t>verschreibung</w:t>
      </w:r>
      <w:proofErr w:type="spellEnd"/>
      <w:r>
        <w:t xml:space="preserve"> ansehen/ mit welcher sie von wegen </w:t>
      </w:r>
      <w:proofErr w:type="spellStart"/>
      <w:r>
        <w:t>jrer</w:t>
      </w:r>
      <w:proofErr w:type="spellEnd"/>
      <w:r>
        <w:t xml:space="preserve"> </w:t>
      </w:r>
      <w:proofErr w:type="spellStart"/>
      <w:r>
        <w:t>erschaffung</w:t>
      </w:r>
      <w:proofErr w:type="spellEnd"/>
      <w:r>
        <w:t xml:space="preserve">/ laut der </w:t>
      </w:r>
      <w:proofErr w:type="spellStart"/>
      <w:r>
        <w:t>zwoen</w:t>
      </w:r>
      <w:proofErr w:type="spellEnd"/>
      <w:r>
        <w:t xml:space="preserve"> </w:t>
      </w:r>
      <w:proofErr w:type="spellStart"/>
      <w:r>
        <w:t>tafelen</w:t>
      </w:r>
      <w:proofErr w:type="spellEnd"/>
      <w:r>
        <w:t xml:space="preserve"> des </w:t>
      </w:r>
      <w:proofErr w:type="spellStart"/>
      <w:r>
        <w:t>gesetz</w:t>
      </w:r>
      <w:proofErr w:type="spellEnd"/>
      <w:r>
        <w:t xml:space="preserve">/ verbunden </w:t>
      </w:r>
      <w:proofErr w:type="spellStart"/>
      <w:r>
        <w:t>vnd</w:t>
      </w:r>
      <w:proofErr w:type="spellEnd"/>
      <w:r>
        <w:t xml:space="preserve"> </w:t>
      </w:r>
      <w:proofErr w:type="spellStart"/>
      <w:r>
        <w:t>verpflicht</w:t>
      </w:r>
      <w:proofErr w:type="spellEnd"/>
      <w:r>
        <w:t xml:space="preserve"> sind. </w:t>
      </w:r>
      <w:proofErr w:type="spellStart"/>
      <w:r>
        <w:t>vnd</w:t>
      </w:r>
      <w:proofErr w:type="spellEnd"/>
      <w:r>
        <w:t xml:space="preserve"> nachdem es sich darinnen befindet/ daß wir </w:t>
      </w:r>
      <w:proofErr w:type="spellStart"/>
      <w:r>
        <w:t>schüldig</w:t>
      </w:r>
      <w:proofErr w:type="spellEnd"/>
      <w:r>
        <w:t xml:space="preserve">/ Gott den Herren </w:t>
      </w:r>
      <w:proofErr w:type="spellStart"/>
      <w:r>
        <w:t>ausz</w:t>
      </w:r>
      <w:proofErr w:type="spellEnd"/>
      <w:r>
        <w:t xml:space="preserve"> </w:t>
      </w:r>
      <w:proofErr w:type="spellStart"/>
      <w:r>
        <w:t>gantzem</w:t>
      </w:r>
      <w:proofErr w:type="spellEnd"/>
      <w:r>
        <w:t xml:space="preserve"> </w:t>
      </w:r>
      <w:proofErr w:type="spellStart"/>
      <w:r>
        <w:t>hertzen</w:t>
      </w:r>
      <w:proofErr w:type="spellEnd"/>
      <w:r>
        <w:t xml:space="preserve"> </w:t>
      </w:r>
      <w:proofErr w:type="spellStart"/>
      <w:r>
        <w:t>zulieben</w:t>
      </w:r>
      <w:proofErr w:type="spellEnd"/>
      <w:r>
        <w:t xml:space="preserve">/ </w:t>
      </w:r>
      <w:proofErr w:type="spellStart"/>
      <w:r>
        <w:t>vnd</w:t>
      </w:r>
      <w:proofErr w:type="spellEnd"/>
      <w:r>
        <w:t xml:space="preserve"> </w:t>
      </w:r>
      <w:proofErr w:type="spellStart"/>
      <w:r>
        <w:t>vnsern</w:t>
      </w:r>
      <w:proofErr w:type="spellEnd"/>
      <w:r>
        <w:t xml:space="preserve"> </w:t>
      </w:r>
      <w:proofErr w:type="spellStart"/>
      <w:r>
        <w:t>nechsten</w:t>
      </w:r>
      <w:proofErr w:type="spellEnd"/>
      <w:r>
        <w:t xml:space="preserve"> als </w:t>
      </w:r>
      <w:proofErr w:type="spellStart"/>
      <w:r>
        <w:t>vns</w:t>
      </w:r>
      <w:proofErr w:type="spellEnd"/>
      <w:r>
        <w:t xml:space="preserve"> selber: so </w:t>
      </w:r>
      <w:proofErr w:type="spellStart"/>
      <w:r>
        <w:t>sicht</w:t>
      </w:r>
      <w:proofErr w:type="spellEnd"/>
      <w:r>
        <w:t xml:space="preserve"> man </w:t>
      </w:r>
      <w:proofErr w:type="spellStart"/>
      <w:r>
        <w:t>gnugsam</w:t>
      </w:r>
      <w:proofErr w:type="spellEnd"/>
      <w:r>
        <w:t xml:space="preserve"> was wir </w:t>
      </w:r>
      <w:proofErr w:type="spellStart"/>
      <w:r>
        <w:t>zubezalen</w:t>
      </w:r>
      <w:proofErr w:type="spellEnd"/>
      <w:r>
        <w:t xml:space="preserve"> </w:t>
      </w:r>
      <w:proofErr w:type="spellStart"/>
      <w:r>
        <w:t>schüldig</w:t>
      </w:r>
      <w:proofErr w:type="spellEnd"/>
      <w:r>
        <w:t xml:space="preserve"> sind: nemlich </w:t>
      </w:r>
      <w:proofErr w:type="spellStart"/>
      <w:r>
        <w:t>volkommene</w:t>
      </w:r>
      <w:proofErr w:type="spellEnd"/>
      <w:r>
        <w:t xml:space="preserve"> liebe gegen Gott </w:t>
      </w:r>
      <w:proofErr w:type="spellStart"/>
      <w:r>
        <w:t>vnd</w:t>
      </w:r>
      <w:proofErr w:type="spellEnd"/>
      <w:r>
        <w:t xml:space="preserve"> </w:t>
      </w:r>
      <w:proofErr w:type="spellStart"/>
      <w:r>
        <w:t>vnserem</w:t>
      </w:r>
      <w:proofErr w:type="spellEnd"/>
      <w:r>
        <w:t xml:space="preserve"> nächsten. </w:t>
      </w:r>
    </w:p>
    <w:p w14:paraId="7551BACB" w14:textId="77777777" w:rsidR="009F6184" w:rsidRDefault="009F6184" w:rsidP="009F6184">
      <w:pPr>
        <w:pStyle w:val="berschrift2"/>
      </w:pPr>
      <w:proofErr w:type="spellStart"/>
      <w:r>
        <w:t>IIII</w:t>
      </w:r>
      <w:proofErr w:type="spellEnd"/>
      <w:r>
        <w:t>.</w:t>
      </w:r>
    </w:p>
    <w:p w14:paraId="5B77F21C" w14:textId="77777777" w:rsidR="009F6184" w:rsidRDefault="009F6184" w:rsidP="009F6184">
      <w:pPr>
        <w:pStyle w:val="StandardWeb"/>
      </w:pPr>
      <w:r>
        <w:t xml:space="preserve">Wie </w:t>
      </w:r>
      <w:proofErr w:type="spellStart"/>
      <w:r>
        <w:t>kan</w:t>
      </w:r>
      <w:proofErr w:type="spellEnd"/>
      <w:r>
        <w:t xml:space="preserve"> aber </w:t>
      </w:r>
      <w:proofErr w:type="spellStart"/>
      <w:r>
        <w:t>iemand</w:t>
      </w:r>
      <w:proofErr w:type="spellEnd"/>
      <w:r>
        <w:t xml:space="preserve"> solches thun/ so er </w:t>
      </w:r>
      <w:proofErr w:type="spellStart"/>
      <w:r>
        <w:t>nit</w:t>
      </w:r>
      <w:proofErr w:type="spellEnd"/>
      <w:r>
        <w:t xml:space="preserve"> vor allen dingen von </w:t>
      </w:r>
      <w:proofErr w:type="spellStart"/>
      <w:r>
        <w:t>natur</w:t>
      </w:r>
      <w:proofErr w:type="spellEnd"/>
      <w:r>
        <w:t xml:space="preserve"> darzu geschickt ist: denn die </w:t>
      </w:r>
      <w:proofErr w:type="spellStart"/>
      <w:r>
        <w:t>erfarung</w:t>
      </w:r>
      <w:proofErr w:type="spellEnd"/>
      <w:r>
        <w:t xml:space="preserve"> lehret </w:t>
      </w:r>
      <w:proofErr w:type="spellStart"/>
      <w:r>
        <w:t>vns</w:t>
      </w:r>
      <w:proofErr w:type="spellEnd"/>
      <w:r>
        <w:t xml:space="preserve">/ </w:t>
      </w:r>
      <w:proofErr w:type="spellStart"/>
      <w:r>
        <w:t>dasz</w:t>
      </w:r>
      <w:proofErr w:type="spellEnd"/>
      <w:r>
        <w:t xml:space="preserve"> </w:t>
      </w:r>
      <w:proofErr w:type="spellStart"/>
      <w:r>
        <w:t>vnser</w:t>
      </w:r>
      <w:proofErr w:type="spellEnd"/>
      <w:r>
        <w:t xml:space="preserve"> </w:t>
      </w:r>
      <w:proofErr w:type="spellStart"/>
      <w:r>
        <w:t>natur</w:t>
      </w:r>
      <w:proofErr w:type="spellEnd"/>
      <w:r>
        <w:t xml:space="preserve"> das </w:t>
      </w:r>
      <w:proofErr w:type="spellStart"/>
      <w:r>
        <w:t>widerspil</w:t>
      </w:r>
      <w:proofErr w:type="spellEnd"/>
      <w:r>
        <w:t xml:space="preserve"> </w:t>
      </w:r>
      <w:proofErr w:type="spellStart"/>
      <w:r>
        <w:t>zuthun</w:t>
      </w:r>
      <w:proofErr w:type="spellEnd"/>
      <w:r>
        <w:t xml:space="preserve"> </w:t>
      </w:r>
      <w:proofErr w:type="spellStart"/>
      <w:r>
        <w:t>genaigt</w:t>
      </w:r>
      <w:proofErr w:type="spellEnd"/>
      <w:r>
        <w:t xml:space="preserve"> ist: also/ </w:t>
      </w:r>
      <w:proofErr w:type="spellStart"/>
      <w:r>
        <w:t>dasz</w:t>
      </w:r>
      <w:proofErr w:type="spellEnd"/>
      <w:r>
        <w:t xml:space="preserve"> alle </w:t>
      </w:r>
      <w:proofErr w:type="spellStart"/>
      <w:r>
        <w:t>menschen</w:t>
      </w:r>
      <w:proofErr w:type="spellEnd"/>
      <w:r>
        <w:t xml:space="preserve">/ so </w:t>
      </w:r>
      <w:proofErr w:type="spellStart"/>
      <w:r>
        <w:t>vil</w:t>
      </w:r>
      <w:proofErr w:type="spellEnd"/>
      <w:r>
        <w:t xml:space="preserve"> an </w:t>
      </w:r>
      <w:proofErr w:type="spellStart"/>
      <w:r>
        <w:t>jnen</w:t>
      </w:r>
      <w:proofErr w:type="spellEnd"/>
      <w:r>
        <w:t xml:space="preserve">/ Gott </w:t>
      </w:r>
      <w:proofErr w:type="spellStart"/>
      <w:r>
        <w:t>vnd</w:t>
      </w:r>
      <w:proofErr w:type="spellEnd"/>
      <w:r>
        <w:t xml:space="preserve"> dem nächsten gehässig sind/ gleich wie das blei von </w:t>
      </w:r>
      <w:proofErr w:type="spellStart"/>
      <w:r>
        <w:t>natur</w:t>
      </w:r>
      <w:proofErr w:type="spellEnd"/>
      <w:r>
        <w:t xml:space="preserve"> zu </w:t>
      </w:r>
      <w:proofErr w:type="spellStart"/>
      <w:r>
        <w:t>grund</w:t>
      </w:r>
      <w:proofErr w:type="spellEnd"/>
      <w:r>
        <w:t xml:space="preserve"> </w:t>
      </w:r>
      <w:proofErr w:type="spellStart"/>
      <w:r>
        <w:t>sincket</w:t>
      </w:r>
      <w:proofErr w:type="spellEnd"/>
      <w:r>
        <w:t xml:space="preserve">. so denn </w:t>
      </w:r>
      <w:proofErr w:type="spellStart"/>
      <w:r>
        <w:t>vnser</w:t>
      </w:r>
      <w:proofErr w:type="spellEnd"/>
      <w:r>
        <w:t xml:space="preserve"> </w:t>
      </w:r>
      <w:proofErr w:type="spellStart"/>
      <w:r>
        <w:t>natur</w:t>
      </w:r>
      <w:proofErr w:type="spellEnd"/>
      <w:r>
        <w:t xml:space="preserve"> </w:t>
      </w:r>
      <w:proofErr w:type="spellStart"/>
      <w:r>
        <w:t>vns</w:t>
      </w:r>
      <w:proofErr w:type="spellEnd"/>
      <w:r>
        <w:t xml:space="preserve"> zu </w:t>
      </w:r>
      <w:proofErr w:type="spellStart"/>
      <w:r>
        <w:t>sölchem</w:t>
      </w:r>
      <w:proofErr w:type="spellEnd"/>
      <w:r>
        <w:t xml:space="preserve"> </w:t>
      </w:r>
      <w:proofErr w:type="spellStart"/>
      <w:r>
        <w:t>hasz</w:t>
      </w:r>
      <w:proofErr w:type="spellEnd"/>
      <w:r>
        <w:t xml:space="preserve"> treibet: wie können wir denn die liebe </w:t>
      </w:r>
      <w:proofErr w:type="spellStart"/>
      <w:r>
        <w:t>laisten</w:t>
      </w:r>
      <w:proofErr w:type="spellEnd"/>
      <w:r>
        <w:t xml:space="preserve"> die wir </w:t>
      </w:r>
      <w:proofErr w:type="spellStart"/>
      <w:r>
        <w:t>schüldig</w:t>
      </w:r>
      <w:proofErr w:type="spellEnd"/>
      <w:r>
        <w:t xml:space="preserve"> sind. </w:t>
      </w:r>
    </w:p>
    <w:p w14:paraId="238FF976" w14:textId="77777777" w:rsidR="009F6184" w:rsidRDefault="009F6184" w:rsidP="009F6184">
      <w:pPr>
        <w:pStyle w:val="berschrift2"/>
      </w:pPr>
      <w:r>
        <w:t>V.</w:t>
      </w:r>
    </w:p>
    <w:p w14:paraId="6561DCD0" w14:textId="77777777" w:rsidR="009F6184" w:rsidRDefault="009F6184" w:rsidP="009F6184">
      <w:pPr>
        <w:pStyle w:val="StandardWeb"/>
      </w:pPr>
      <w:proofErr w:type="spellStart"/>
      <w:r>
        <w:t>Hierausz</w:t>
      </w:r>
      <w:proofErr w:type="spellEnd"/>
      <w:r>
        <w:t xml:space="preserve"> </w:t>
      </w:r>
      <w:proofErr w:type="spellStart"/>
      <w:r>
        <w:t>musz</w:t>
      </w:r>
      <w:proofErr w:type="spellEnd"/>
      <w:r>
        <w:t xml:space="preserve"> man drei ding </w:t>
      </w:r>
      <w:proofErr w:type="spellStart"/>
      <w:r>
        <w:t>schliessen</w:t>
      </w:r>
      <w:proofErr w:type="spellEnd"/>
      <w:r>
        <w:t xml:space="preserve">: erstlich/ </w:t>
      </w:r>
      <w:proofErr w:type="spellStart"/>
      <w:r>
        <w:t>dasz</w:t>
      </w:r>
      <w:proofErr w:type="spellEnd"/>
      <w:r>
        <w:t xml:space="preserve"> Gott alle </w:t>
      </w:r>
      <w:proofErr w:type="spellStart"/>
      <w:r>
        <w:t>menschen</w:t>
      </w:r>
      <w:proofErr w:type="spellEnd"/>
      <w:r>
        <w:t xml:space="preserve"> </w:t>
      </w:r>
      <w:proofErr w:type="spellStart"/>
      <w:r>
        <w:t>jrer</w:t>
      </w:r>
      <w:proofErr w:type="spellEnd"/>
      <w:r>
        <w:t xml:space="preserve"> verderbten </w:t>
      </w:r>
      <w:proofErr w:type="spellStart"/>
      <w:r>
        <w:t>natur</w:t>
      </w:r>
      <w:proofErr w:type="spellEnd"/>
      <w:r>
        <w:t xml:space="preserve"> wegen hasset: zum andern/ </w:t>
      </w:r>
      <w:proofErr w:type="spellStart"/>
      <w:r>
        <w:t>dasz</w:t>
      </w:r>
      <w:proofErr w:type="spellEnd"/>
      <w:r>
        <w:t xml:space="preserve"> sie </w:t>
      </w:r>
      <w:proofErr w:type="spellStart"/>
      <w:r>
        <w:t>nit</w:t>
      </w:r>
      <w:proofErr w:type="spellEnd"/>
      <w:r>
        <w:t xml:space="preserve"> </w:t>
      </w:r>
      <w:proofErr w:type="spellStart"/>
      <w:r>
        <w:t>allain</w:t>
      </w:r>
      <w:proofErr w:type="spellEnd"/>
      <w:r>
        <w:t xml:space="preserve"> das nicht </w:t>
      </w:r>
      <w:proofErr w:type="spellStart"/>
      <w:r>
        <w:t>zubezalen</w:t>
      </w:r>
      <w:proofErr w:type="spellEnd"/>
      <w:r>
        <w:t xml:space="preserve"> haben was sie </w:t>
      </w:r>
      <w:proofErr w:type="spellStart"/>
      <w:r>
        <w:t>schüldig</w:t>
      </w:r>
      <w:proofErr w:type="spellEnd"/>
      <w:r>
        <w:t xml:space="preserve"> sind/ </w:t>
      </w:r>
      <w:proofErr w:type="spellStart"/>
      <w:r>
        <w:t>sonder</w:t>
      </w:r>
      <w:proofErr w:type="spellEnd"/>
      <w:r>
        <w:t xml:space="preserve"> werden auch durch </w:t>
      </w:r>
      <w:proofErr w:type="spellStart"/>
      <w:r>
        <w:t>neüwe</w:t>
      </w:r>
      <w:proofErr w:type="spellEnd"/>
      <w:r>
        <w:t xml:space="preserve"> </w:t>
      </w:r>
      <w:proofErr w:type="spellStart"/>
      <w:r>
        <w:t>übertrettung</w:t>
      </w:r>
      <w:proofErr w:type="spellEnd"/>
      <w:r>
        <w:t xml:space="preserve"> für dem rechten </w:t>
      </w:r>
      <w:proofErr w:type="spellStart"/>
      <w:r>
        <w:t>gericht</w:t>
      </w:r>
      <w:proofErr w:type="spellEnd"/>
      <w:r>
        <w:t xml:space="preserve"> Gottes von tag zu tag je </w:t>
      </w:r>
      <w:proofErr w:type="spellStart"/>
      <w:r>
        <w:t>lenger</w:t>
      </w:r>
      <w:proofErr w:type="spellEnd"/>
      <w:r>
        <w:t xml:space="preserve"> je mehr </w:t>
      </w:r>
      <w:proofErr w:type="spellStart"/>
      <w:r>
        <w:t>schüldig</w:t>
      </w:r>
      <w:proofErr w:type="spellEnd"/>
      <w:r>
        <w:t xml:space="preserve">: </w:t>
      </w:r>
      <w:proofErr w:type="spellStart"/>
      <w:r>
        <w:t>Darausz</w:t>
      </w:r>
      <w:proofErr w:type="spellEnd"/>
      <w:r>
        <w:t xml:space="preserve"> </w:t>
      </w:r>
      <w:proofErr w:type="spellStart"/>
      <w:r>
        <w:t>vnwidersprechlich</w:t>
      </w:r>
      <w:proofErr w:type="spellEnd"/>
      <w:r>
        <w:t xml:space="preserve"> </w:t>
      </w:r>
      <w:proofErr w:type="spellStart"/>
      <w:r>
        <w:t>eruolgt</w:t>
      </w:r>
      <w:proofErr w:type="spellEnd"/>
      <w:r>
        <w:t xml:space="preserve">/ </w:t>
      </w:r>
      <w:proofErr w:type="spellStart"/>
      <w:r>
        <w:t>dasz</w:t>
      </w:r>
      <w:proofErr w:type="spellEnd"/>
      <w:r>
        <w:t xml:space="preserve"> </w:t>
      </w:r>
      <w:proofErr w:type="spellStart"/>
      <w:r>
        <w:t>entweders</w:t>
      </w:r>
      <w:proofErr w:type="spellEnd"/>
      <w:r>
        <w:t xml:space="preserve"> alle </w:t>
      </w:r>
      <w:proofErr w:type="spellStart"/>
      <w:r>
        <w:t>menschen</w:t>
      </w:r>
      <w:proofErr w:type="spellEnd"/>
      <w:r>
        <w:t xml:space="preserve"> müssen/ </w:t>
      </w:r>
      <w:proofErr w:type="spellStart"/>
      <w:r>
        <w:t>one</w:t>
      </w:r>
      <w:proofErr w:type="spellEnd"/>
      <w:r>
        <w:t xml:space="preserve"> </w:t>
      </w:r>
      <w:proofErr w:type="spellStart"/>
      <w:r>
        <w:t>ainigen</w:t>
      </w:r>
      <w:proofErr w:type="spellEnd"/>
      <w:r>
        <w:t xml:space="preserve"> </w:t>
      </w:r>
      <w:proofErr w:type="spellStart"/>
      <w:r>
        <w:t>auszug</w:t>
      </w:r>
      <w:proofErr w:type="spellEnd"/>
      <w:r>
        <w:t xml:space="preserve">/ </w:t>
      </w:r>
      <w:proofErr w:type="spellStart"/>
      <w:r>
        <w:t>verdampt</w:t>
      </w:r>
      <w:proofErr w:type="spellEnd"/>
      <w:r>
        <w:t xml:space="preserve"> sein/ oder aber jemand finden der für sie alle </w:t>
      </w:r>
      <w:proofErr w:type="spellStart"/>
      <w:r>
        <w:t>jre</w:t>
      </w:r>
      <w:proofErr w:type="spellEnd"/>
      <w:r>
        <w:t xml:space="preserve"> schuld </w:t>
      </w:r>
      <w:proofErr w:type="spellStart"/>
      <w:r>
        <w:t>bezale</w:t>
      </w:r>
      <w:proofErr w:type="spellEnd"/>
      <w:r>
        <w:t xml:space="preserve">. </w:t>
      </w:r>
    </w:p>
    <w:p w14:paraId="7660F332" w14:textId="77777777" w:rsidR="009F6184" w:rsidRDefault="009F6184" w:rsidP="009F6184">
      <w:pPr>
        <w:pStyle w:val="berschrift2"/>
      </w:pPr>
      <w:r>
        <w:t>VI.</w:t>
      </w:r>
    </w:p>
    <w:p w14:paraId="005ECAFD" w14:textId="77777777" w:rsidR="009F6184" w:rsidRDefault="009F6184" w:rsidP="009F6184">
      <w:pPr>
        <w:pStyle w:val="StandardWeb"/>
      </w:pPr>
      <w:r>
        <w:t xml:space="preserve">Wo findet man nun solchen bürgen der es vermöge? </w:t>
      </w:r>
      <w:proofErr w:type="spellStart"/>
      <w:r>
        <w:t>warlich</w:t>
      </w:r>
      <w:proofErr w:type="spellEnd"/>
      <w:r>
        <w:t xml:space="preserve"> an </w:t>
      </w:r>
      <w:proofErr w:type="spellStart"/>
      <w:r>
        <w:t>kainem</w:t>
      </w:r>
      <w:proofErr w:type="spellEnd"/>
      <w:r>
        <w:t xml:space="preserve"> </w:t>
      </w:r>
      <w:proofErr w:type="spellStart"/>
      <w:r>
        <w:t>ort</w:t>
      </w:r>
      <w:proofErr w:type="spellEnd"/>
      <w:r>
        <w:t xml:space="preserve"> </w:t>
      </w:r>
      <w:proofErr w:type="spellStart"/>
      <w:r>
        <w:t>vnder</w:t>
      </w:r>
      <w:proofErr w:type="spellEnd"/>
      <w:r>
        <w:t xml:space="preserve"> allen Creaturen: denn suchen wir </w:t>
      </w:r>
      <w:proofErr w:type="spellStart"/>
      <w:r>
        <w:t>ainen</w:t>
      </w:r>
      <w:proofErr w:type="spellEnd"/>
      <w:r>
        <w:t xml:space="preserve"> </w:t>
      </w:r>
      <w:proofErr w:type="spellStart"/>
      <w:r>
        <w:t>vnder</w:t>
      </w:r>
      <w:proofErr w:type="spellEnd"/>
      <w:r>
        <w:t xml:space="preserve"> den Engelen/ so werden wir mit </w:t>
      </w:r>
      <w:proofErr w:type="spellStart"/>
      <w:r>
        <w:t>zwaierlai</w:t>
      </w:r>
      <w:proofErr w:type="spellEnd"/>
      <w:r>
        <w:t xml:space="preserve"> </w:t>
      </w:r>
      <w:proofErr w:type="spellStart"/>
      <w:r>
        <w:t>antwort</w:t>
      </w:r>
      <w:proofErr w:type="spellEnd"/>
      <w:r>
        <w:t xml:space="preserve"> </w:t>
      </w:r>
      <w:proofErr w:type="spellStart"/>
      <w:r>
        <w:t>abgewisen</w:t>
      </w:r>
      <w:proofErr w:type="spellEnd"/>
      <w:r>
        <w:t xml:space="preserve">. Denn/ dieweil die Engel nicht </w:t>
      </w:r>
      <w:proofErr w:type="spellStart"/>
      <w:r>
        <w:t>schüldig</w:t>
      </w:r>
      <w:proofErr w:type="spellEnd"/>
      <w:r>
        <w:t xml:space="preserve"> sind der </w:t>
      </w:r>
      <w:proofErr w:type="spellStart"/>
      <w:r>
        <w:t>menschen</w:t>
      </w:r>
      <w:proofErr w:type="spellEnd"/>
      <w:r>
        <w:t xml:space="preserve"> </w:t>
      </w:r>
      <w:proofErr w:type="spellStart"/>
      <w:r>
        <w:t>sünd</w:t>
      </w:r>
      <w:proofErr w:type="spellEnd"/>
      <w:r>
        <w:t xml:space="preserve"> </w:t>
      </w:r>
      <w:proofErr w:type="spellStart"/>
      <w:r>
        <w:t>zubussen</w:t>
      </w:r>
      <w:proofErr w:type="spellEnd"/>
      <w:r>
        <w:t xml:space="preserve">: so mag die </w:t>
      </w:r>
      <w:proofErr w:type="spellStart"/>
      <w:r>
        <w:t>gerechtigkait</w:t>
      </w:r>
      <w:proofErr w:type="spellEnd"/>
      <w:r>
        <w:t xml:space="preserve"> Gottes nicht leiden/ </w:t>
      </w:r>
      <w:proofErr w:type="spellStart"/>
      <w:r>
        <w:t>dasz</w:t>
      </w:r>
      <w:proofErr w:type="spellEnd"/>
      <w:r>
        <w:t xml:space="preserve"> von den Engelen abgefordert </w:t>
      </w:r>
      <w:proofErr w:type="spellStart"/>
      <w:r>
        <w:t>werd</w:t>
      </w:r>
      <w:proofErr w:type="spellEnd"/>
      <w:r>
        <w:t xml:space="preserve">/ was die </w:t>
      </w:r>
      <w:proofErr w:type="spellStart"/>
      <w:r>
        <w:t>menschen</w:t>
      </w:r>
      <w:proofErr w:type="spellEnd"/>
      <w:r>
        <w:t xml:space="preserve"> </w:t>
      </w:r>
      <w:proofErr w:type="spellStart"/>
      <w:r>
        <w:t>schüldig</w:t>
      </w:r>
      <w:proofErr w:type="spellEnd"/>
      <w:r>
        <w:t xml:space="preserve"> sind. </w:t>
      </w:r>
      <w:proofErr w:type="spellStart"/>
      <w:r>
        <w:t>Fermers</w:t>
      </w:r>
      <w:proofErr w:type="spellEnd"/>
      <w:r>
        <w:t xml:space="preserve"> dieweil es hie </w:t>
      </w:r>
      <w:proofErr w:type="spellStart"/>
      <w:r>
        <w:t>gild</w:t>
      </w:r>
      <w:proofErr w:type="spellEnd"/>
      <w:r>
        <w:t xml:space="preserve"> den </w:t>
      </w:r>
      <w:proofErr w:type="spellStart"/>
      <w:r>
        <w:t>zorn</w:t>
      </w:r>
      <w:proofErr w:type="spellEnd"/>
      <w:r>
        <w:t xml:space="preserve"> Gottes ertragen/ so ist es </w:t>
      </w:r>
      <w:proofErr w:type="spellStart"/>
      <w:r>
        <w:t>gewisz</w:t>
      </w:r>
      <w:proofErr w:type="spellEnd"/>
      <w:r>
        <w:t xml:space="preserve">/ </w:t>
      </w:r>
      <w:proofErr w:type="spellStart"/>
      <w:r>
        <w:t>dasz</w:t>
      </w:r>
      <w:proofErr w:type="spellEnd"/>
      <w:r>
        <w:t xml:space="preserve"> auch die Engel selber solche schwere bürde </w:t>
      </w:r>
      <w:proofErr w:type="spellStart"/>
      <w:r>
        <w:t>zuertragen</w:t>
      </w:r>
      <w:proofErr w:type="spellEnd"/>
      <w:r>
        <w:t xml:space="preserve">/ </w:t>
      </w:r>
      <w:proofErr w:type="spellStart"/>
      <w:r>
        <w:t>nit</w:t>
      </w:r>
      <w:proofErr w:type="spellEnd"/>
      <w:r>
        <w:t xml:space="preserve"> gnug sind. </w:t>
      </w:r>
    </w:p>
    <w:p w14:paraId="4F9E0F45" w14:textId="77777777" w:rsidR="009F6184" w:rsidRDefault="009F6184" w:rsidP="009F6184">
      <w:pPr>
        <w:pStyle w:val="berschrift2"/>
      </w:pPr>
      <w:r>
        <w:t>VII.</w:t>
      </w:r>
    </w:p>
    <w:p w14:paraId="7DBCAF38" w14:textId="77777777" w:rsidR="009F6184" w:rsidRDefault="009F6184" w:rsidP="009F6184">
      <w:pPr>
        <w:pStyle w:val="StandardWeb"/>
      </w:pPr>
      <w:r>
        <w:t xml:space="preserve">So nun die Engel solchem grossen schweren last </w:t>
      </w:r>
      <w:proofErr w:type="spellStart"/>
      <w:r>
        <w:t>vil</w:t>
      </w:r>
      <w:proofErr w:type="spellEnd"/>
      <w:r>
        <w:t xml:space="preserve"> zu </w:t>
      </w:r>
      <w:proofErr w:type="spellStart"/>
      <w:r>
        <w:t>schach</w:t>
      </w:r>
      <w:proofErr w:type="spellEnd"/>
      <w:r>
        <w:t xml:space="preserve">: wo findet man denn </w:t>
      </w:r>
      <w:proofErr w:type="spellStart"/>
      <w:r>
        <w:t>ainige</w:t>
      </w:r>
      <w:proofErr w:type="spellEnd"/>
      <w:r>
        <w:t xml:space="preserve"> Creatur die solches </w:t>
      </w:r>
      <w:proofErr w:type="spellStart"/>
      <w:r>
        <w:t>zuthun</w:t>
      </w:r>
      <w:proofErr w:type="spellEnd"/>
      <w:r>
        <w:t xml:space="preserve"> </w:t>
      </w:r>
      <w:proofErr w:type="spellStart"/>
      <w:r>
        <w:t>vermög</w:t>
      </w:r>
      <w:proofErr w:type="spellEnd"/>
      <w:r>
        <w:t xml:space="preserve">? Derhalben </w:t>
      </w:r>
      <w:proofErr w:type="spellStart"/>
      <w:r>
        <w:t>gantz</w:t>
      </w:r>
      <w:proofErr w:type="spellEnd"/>
      <w:r>
        <w:t xml:space="preserve"> </w:t>
      </w:r>
      <w:proofErr w:type="spellStart"/>
      <w:r>
        <w:t>vnd</w:t>
      </w:r>
      <w:proofErr w:type="spellEnd"/>
      <w:r>
        <w:t xml:space="preserve"> gar vonnöten/ </w:t>
      </w:r>
      <w:proofErr w:type="spellStart"/>
      <w:r>
        <w:t>dasz</w:t>
      </w:r>
      <w:proofErr w:type="spellEnd"/>
      <w:r>
        <w:t xml:space="preserve"> wir </w:t>
      </w:r>
      <w:proofErr w:type="spellStart"/>
      <w:r>
        <w:t>vnsere</w:t>
      </w:r>
      <w:proofErr w:type="spellEnd"/>
      <w:r>
        <w:t xml:space="preserve"> </w:t>
      </w:r>
      <w:proofErr w:type="spellStart"/>
      <w:r>
        <w:t>zuflucht</w:t>
      </w:r>
      <w:proofErr w:type="spellEnd"/>
      <w:r>
        <w:t xml:space="preserve"> etwa zu </w:t>
      </w:r>
      <w:proofErr w:type="spellStart"/>
      <w:r>
        <w:t>ainem</w:t>
      </w:r>
      <w:proofErr w:type="spellEnd"/>
      <w:r>
        <w:t xml:space="preserve"> haben der </w:t>
      </w:r>
      <w:proofErr w:type="spellStart"/>
      <w:r>
        <w:t>stärcker</w:t>
      </w:r>
      <w:proofErr w:type="spellEnd"/>
      <w:r>
        <w:t xml:space="preserve"> </w:t>
      </w:r>
      <w:proofErr w:type="spellStart"/>
      <w:r>
        <w:t>vnd</w:t>
      </w:r>
      <w:proofErr w:type="spellEnd"/>
      <w:r>
        <w:t xml:space="preserve"> gewaltiger </w:t>
      </w:r>
      <w:proofErr w:type="spellStart"/>
      <w:r>
        <w:t>seie</w:t>
      </w:r>
      <w:proofErr w:type="spellEnd"/>
      <w:r>
        <w:t xml:space="preserve"> denn alle Creaturen/ das ist/ wo er nicht </w:t>
      </w:r>
      <w:proofErr w:type="spellStart"/>
      <w:r>
        <w:t>warer</w:t>
      </w:r>
      <w:proofErr w:type="spellEnd"/>
      <w:r>
        <w:t xml:space="preserve"> Gott </w:t>
      </w:r>
      <w:proofErr w:type="spellStart"/>
      <w:r>
        <w:t>were</w:t>
      </w:r>
      <w:proofErr w:type="spellEnd"/>
      <w:r>
        <w:t xml:space="preserve">/ so </w:t>
      </w:r>
      <w:proofErr w:type="spellStart"/>
      <w:r>
        <w:t>könte</w:t>
      </w:r>
      <w:proofErr w:type="spellEnd"/>
      <w:r>
        <w:t xml:space="preserve"> er den last des </w:t>
      </w:r>
      <w:proofErr w:type="spellStart"/>
      <w:r>
        <w:t>zorn</w:t>
      </w:r>
      <w:proofErr w:type="spellEnd"/>
      <w:r>
        <w:t xml:space="preserve"> Gottes nicht ertragen/ </w:t>
      </w:r>
      <w:proofErr w:type="spellStart"/>
      <w:r>
        <w:t>dasz</w:t>
      </w:r>
      <w:proofErr w:type="spellEnd"/>
      <w:r>
        <w:t xml:space="preserve"> er selbst nicht </w:t>
      </w:r>
      <w:proofErr w:type="spellStart"/>
      <w:r>
        <w:t>drunder</w:t>
      </w:r>
      <w:proofErr w:type="spellEnd"/>
      <w:r>
        <w:t xml:space="preserve"> </w:t>
      </w:r>
      <w:proofErr w:type="spellStart"/>
      <w:r>
        <w:t>zuboden</w:t>
      </w:r>
      <w:proofErr w:type="spellEnd"/>
      <w:r>
        <w:t xml:space="preserve"> </w:t>
      </w:r>
      <w:proofErr w:type="spellStart"/>
      <w:r>
        <w:t>gieng</w:t>
      </w:r>
      <w:proofErr w:type="spellEnd"/>
      <w:r>
        <w:t xml:space="preserve">: </w:t>
      </w:r>
      <w:proofErr w:type="spellStart"/>
      <w:r>
        <w:t>wil</w:t>
      </w:r>
      <w:proofErr w:type="spellEnd"/>
      <w:r>
        <w:t xml:space="preserve"> geschweigen </w:t>
      </w:r>
      <w:proofErr w:type="spellStart"/>
      <w:r>
        <w:t>dasz</w:t>
      </w:r>
      <w:proofErr w:type="spellEnd"/>
      <w:r>
        <w:t xml:space="preserve"> er erst vor andere </w:t>
      </w:r>
      <w:proofErr w:type="spellStart"/>
      <w:r>
        <w:t>solte</w:t>
      </w:r>
      <w:proofErr w:type="spellEnd"/>
      <w:r>
        <w:t xml:space="preserve"> gnug thun. </w:t>
      </w:r>
      <w:proofErr w:type="spellStart"/>
      <w:r>
        <w:t>vnd</w:t>
      </w:r>
      <w:proofErr w:type="spellEnd"/>
      <w:r>
        <w:t xml:space="preserve"> wo er nicht </w:t>
      </w:r>
      <w:proofErr w:type="spellStart"/>
      <w:r>
        <w:t>mensch</w:t>
      </w:r>
      <w:proofErr w:type="spellEnd"/>
      <w:r>
        <w:t xml:space="preserve"> </w:t>
      </w:r>
      <w:proofErr w:type="spellStart"/>
      <w:r>
        <w:t>were</w:t>
      </w:r>
      <w:proofErr w:type="spellEnd"/>
      <w:r>
        <w:t xml:space="preserve">/ wie </w:t>
      </w:r>
      <w:proofErr w:type="spellStart"/>
      <w:r>
        <w:t>könte</w:t>
      </w:r>
      <w:proofErr w:type="spellEnd"/>
      <w:r>
        <w:t xml:space="preserve"> denn der </w:t>
      </w:r>
      <w:proofErr w:type="spellStart"/>
      <w:r>
        <w:t>mensch</w:t>
      </w:r>
      <w:proofErr w:type="spellEnd"/>
      <w:r>
        <w:t xml:space="preserve"> durch desselben </w:t>
      </w:r>
      <w:proofErr w:type="spellStart"/>
      <w:r>
        <w:t>bezalung</w:t>
      </w:r>
      <w:proofErr w:type="spellEnd"/>
      <w:r>
        <w:t xml:space="preserve"> oder </w:t>
      </w:r>
      <w:proofErr w:type="spellStart"/>
      <w:r>
        <w:t>gnugthuung</w:t>
      </w:r>
      <w:proofErr w:type="spellEnd"/>
      <w:r>
        <w:t xml:space="preserve"> frei ledig </w:t>
      </w:r>
      <w:proofErr w:type="spellStart"/>
      <w:r>
        <w:t>vnd</w:t>
      </w:r>
      <w:proofErr w:type="spellEnd"/>
      <w:r>
        <w:t xml:space="preserve"> </w:t>
      </w:r>
      <w:proofErr w:type="spellStart"/>
      <w:r>
        <w:t>losz</w:t>
      </w:r>
      <w:proofErr w:type="spellEnd"/>
      <w:r>
        <w:t xml:space="preserve"> werden? Derhalben es vonnöten </w:t>
      </w:r>
      <w:proofErr w:type="spellStart"/>
      <w:r>
        <w:t>dasz</w:t>
      </w:r>
      <w:proofErr w:type="spellEnd"/>
      <w:r>
        <w:t xml:space="preserve"> man </w:t>
      </w:r>
      <w:proofErr w:type="spellStart"/>
      <w:r>
        <w:t>ainen</w:t>
      </w:r>
      <w:proofErr w:type="spellEnd"/>
      <w:r>
        <w:t xml:space="preserve"> mittler </w:t>
      </w:r>
      <w:proofErr w:type="spellStart"/>
      <w:r>
        <w:t>findt</w:t>
      </w:r>
      <w:proofErr w:type="spellEnd"/>
      <w:r>
        <w:t xml:space="preserve">/ welcher Gott </w:t>
      </w:r>
      <w:proofErr w:type="spellStart"/>
      <w:r>
        <w:t>vnd</w:t>
      </w:r>
      <w:proofErr w:type="spellEnd"/>
      <w:r>
        <w:t xml:space="preserve"> </w:t>
      </w:r>
      <w:proofErr w:type="spellStart"/>
      <w:r>
        <w:t>mensch</w:t>
      </w:r>
      <w:proofErr w:type="spellEnd"/>
      <w:r>
        <w:t xml:space="preserve"> sei: </w:t>
      </w:r>
      <w:proofErr w:type="spellStart"/>
      <w:r>
        <w:t>ain</w:t>
      </w:r>
      <w:proofErr w:type="spellEnd"/>
      <w:r>
        <w:t xml:space="preserve"> solcher aber ist </w:t>
      </w:r>
      <w:proofErr w:type="spellStart"/>
      <w:r>
        <w:t>allain</w:t>
      </w:r>
      <w:proofErr w:type="spellEnd"/>
      <w:r>
        <w:t xml:space="preserve"> der Herr Jesus </w:t>
      </w:r>
      <w:proofErr w:type="spellStart"/>
      <w:r>
        <w:t>Christu</w:t>
      </w:r>
      <w:proofErr w:type="spellEnd"/>
      <w:r>
        <w:t xml:space="preserve">/ welchen </w:t>
      </w:r>
      <w:proofErr w:type="spellStart"/>
      <w:r>
        <w:t>vns</w:t>
      </w:r>
      <w:proofErr w:type="spellEnd"/>
      <w:r>
        <w:t xml:space="preserve"> das </w:t>
      </w:r>
      <w:proofErr w:type="spellStart"/>
      <w:r>
        <w:t>Euangelium</w:t>
      </w:r>
      <w:proofErr w:type="spellEnd"/>
      <w:r>
        <w:t xml:space="preserve"> </w:t>
      </w:r>
      <w:proofErr w:type="spellStart"/>
      <w:r>
        <w:t>zaiget</w:t>
      </w:r>
      <w:proofErr w:type="spellEnd"/>
      <w:r>
        <w:t xml:space="preserve"> </w:t>
      </w:r>
      <w:proofErr w:type="spellStart"/>
      <w:r>
        <w:t>vnd</w:t>
      </w:r>
      <w:proofErr w:type="spellEnd"/>
      <w:r>
        <w:t xml:space="preserve"> darstellet. </w:t>
      </w:r>
    </w:p>
    <w:p w14:paraId="4A9AE7D0" w14:textId="77777777" w:rsidR="009F6184" w:rsidRDefault="009F6184" w:rsidP="009F6184">
      <w:pPr>
        <w:pStyle w:val="berschrift2"/>
      </w:pPr>
      <w:r>
        <w:t>VIII.</w:t>
      </w:r>
    </w:p>
    <w:p w14:paraId="33BBE2C4" w14:textId="77777777" w:rsidR="009F6184" w:rsidRDefault="009F6184" w:rsidP="009F6184">
      <w:pPr>
        <w:pStyle w:val="StandardWeb"/>
      </w:pPr>
      <w:proofErr w:type="spellStart"/>
      <w:r>
        <w:t>Wolan</w:t>
      </w:r>
      <w:proofErr w:type="spellEnd"/>
      <w:r>
        <w:t xml:space="preserve"> so </w:t>
      </w:r>
      <w:proofErr w:type="spellStart"/>
      <w:r>
        <w:t>laszt</w:t>
      </w:r>
      <w:proofErr w:type="spellEnd"/>
      <w:r>
        <w:t xml:space="preserve"> </w:t>
      </w:r>
      <w:proofErr w:type="spellStart"/>
      <w:r>
        <w:t>vns</w:t>
      </w:r>
      <w:proofErr w:type="spellEnd"/>
      <w:r>
        <w:t xml:space="preserve"> nun sehen ob Jesus Christus der sei/ in welchem wir alles mögen finden/ was zu </w:t>
      </w:r>
      <w:proofErr w:type="spellStart"/>
      <w:r>
        <w:t>vnserer</w:t>
      </w:r>
      <w:proofErr w:type="spellEnd"/>
      <w:r>
        <w:t xml:space="preserve"> </w:t>
      </w:r>
      <w:proofErr w:type="spellStart"/>
      <w:r>
        <w:t>säligkait</w:t>
      </w:r>
      <w:proofErr w:type="spellEnd"/>
      <w:r>
        <w:t xml:space="preserve"> vonnöten ist. Erstlich ist Jesus Christus </w:t>
      </w:r>
      <w:proofErr w:type="spellStart"/>
      <w:r>
        <w:t>warer</w:t>
      </w:r>
      <w:proofErr w:type="spellEnd"/>
      <w:r>
        <w:t xml:space="preserve"> Gott: </w:t>
      </w:r>
      <w:proofErr w:type="spellStart"/>
      <w:r>
        <w:t>darausz</w:t>
      </w:r>
      <w:proofErr w:type="spellEnd"/>
      <w:r>
        <w:t xml:space="preserve"> </w:t>
      </w:r>
      <w:proofErr w:type="spellStart"/>
      <w:r>
        <w:t>eruolget</w:t>
      </w:r>
      <w:proofErr w:type="spellEnd"/>
      <w:r>
        <w:t xml:space="preserve"> </w:t>
      </w:r>
      <w:proofErr w:type="spellStart"/>
      <w:r>
        <w:t>dasz</w:t>
      </w:r>
      <w:proofErr w:type="spellEnd"/>
      <w:r>
        <w:t xml:space="preserve"> er </w:t>
      </w:r>
      <w:proofErr w:type="spellStart"/>
      <w:r>
        <w:t>vnser</w:t>
      </w:r>
      <w:proofErr w:type="spellEnd"/>
      <w:r>
        <w:t xml:space="preserve"> </w:t>
      </w:r>
      <w:proofErr w:type="spellStart"/>
      <w:r>
        <w:t>Säligmacher</w:t>
      </w:r>
      <w:proofErr w:type="spellEnd"/>
      <w:r>
        <w:t xml:space="preserve"> sein </w:t>
      </w:r>
      <w:proofErr w:type="spellStart"/>
      <w:r>
        <w:t>kan</w:t>
      </w:r>
      <w:proofErr w:type="spellEnd"/>
      <w:r>
        <w:t xml:space="preserve">. zu dem so ist er </w:t>
      </w:r>
      <w:proofErr w:type="spellStart"/>
      <w:r>
        <w:t>warer</w:t>
      </w:r>
      <w:proofErr w:type="spellEnd"/>
      <w:r>
        <w:t xml:space="preserve"> </w:t>
      </w:r>
      <w:proofErr w:type="spellStart"/>
      <w:r>
        <w:t>mensch</w:t>
      </w:r>
      <w:proofErr w:type="spellEnd"/>
      <w:r>
        <w:t xml:space="preserve">: </w:t>
      </w:r>
      <w:proofErr w:type="spellStart"/>
      <w:r>
        <w:t>darausz</w:t>
      </w:r>
      <w:proofErr w:type="spellEnd"/>
      <w:r>
        <w:t xml:space="preserve"> </w:t>
      </w:r>
      <w:proofErr w:type="spellStart"/>
      <w:r>
        <w:t>eruolget</w:t>
      </w:r>
      <w:proofErr w:type="spellEnd"/>
      <w:r>
        <w:t xml:space="preserve"> </w:t>
      </w:r>
      <w:proofErr w:type="spellStart"/>
      <w:r>
        <w:t>dasz</w:t>
      </w:r>
      <w:proofErr w:type="spellEnd"/>
      <w:r>
        <w:t xml:space="preserve"> seine </w:t>
      </w:r>
      <w:proofErr w:type="spellStart"/>
      <w:r>
        <w:t>natur</w:t>
      </w:r>
      <w:proofErr w:type="spellEnd"/>
      <w:r>
        <w:t xml:space="preserve"> also geschaffen/ </w:t>
      </w:r>
      <w:proofErr w:type="spellStart"/>
      <w:r>
        <w:t>dasz</w:t>
      </w:r>
      <w:proofErr w:type="spellEnd"/>
      <w:r>
        <w:t xml:space="preserve"> sie leiden mag alles was die </w:t>
      </w:r>
      <w:proofErr w:type="spellStart"/>
      <w:r>
        <w:t>gerechtigkait</w:t>
      </w:r>
      <w:proofErr w:type="spellEnd"/>
      <w:r>
        <w:t xml:space="preserve"> Gottes zur straff </w:t>
      </w:r>
      <w:proofErr w:type="spellStart"/>
      <w:r>
        <w:t>vnser</w:t>
      </w:r>
      <w:proofErr w:type="spellEnd"/>
      <w:r>
        <w:t xml:space="preserve"> </w:t>
      </w:r>
      <w:proofErr w:type="spellStart"/>
      <w:r>
        <w:t>sünden</w:t>
      </w:r>
      <w:proofErr w:type="spellEnd"/>
      <w:r>
        <w:t xml:space="preserve">/ erfordert. Denn wo er </w:t>
      </w:r>
      <w:proofErr w:type="spellStart"/>
      <w:r>
        <w:t>allain</w:t>
      </w:r>
      <w:proofErr w:type="spellEnd"/>
      <w:r>
        <w:t xml:space="preserve"> Gott </w:t>
      </w:r>
      <w:proofErr w:type="spellStart"/>
      <w:r>
        <w:t>were</w:t>
      </w:r>
      <w:proofErr w:type="spellEnd"/>
      <w:r>
        <w:t xml:space="preserve">/ so könnte er nichts leiden: </w:t>
      </w:r>
      <w:proofErr w:type="spellStart"/>
      <w:r>
        <w:t>vnd</w:t>
      </w:r>
      <w:proofErr w:type="spellEnd"/>
      <w:r>
        <w:t xml:space="preserve"> </w:t>
      </w:r>
      <w:proofErr w:type="spellStart"/>
      <w:r>
        <w:t>dargegen</w:t>
      </w:r>
      <w:proofErr w:type="spellEnd"/>
      <w:r>
        <w:t xml:space="preserve">/ wo er </w:t>
      </w:r>
      <w:proofErr w:type="spellStart"/>
      <w:r>
        <w:t>allain</w:t>
      </w:r>
      <w:proofErr w:type="spellEnd"/>
      <w:r>
        <w:t xml:space="preserve"> </w:t>
      </w:r>
      <w:proofErr w:type="spellStart"/>
      <w:r>
        <w:t>mensch</w:t>
      </w:r>
      <w:proofErr w:type="spellEnd"/>
      <w:r>
        <w:t xml:space="preserve"> </w:t>
      </w:r>
      <w:proofErr w:type="spellStart"/>
      <w:r>
        <w:t>were</w:t>
      </w:r>
      <w:proofErr w:type="spellEnd"/>
      <w:r>
        <w:t xml:space="preserve">/ so würde er </w:t>
      </w:r>
      <w:proofErr w:type="spellStart"/>
      <w:r>
        <w:t>vnder</w:t>
      </w:r>
      <w:proofErr w:type="spellEnd"/>
      <w:r>
        <w:t xml:space="preserve"> dem last des </w:t>
      </w:r>
      <w:proofErr w:type="spellStart"/>
      <w:r>
        <w:t>zorns</w:t>
      </w:r>
      <w:proofErr w:type="spellEnd"/>
      <w:r>
        <w:t xml:space="preserve"> Gottes </w:t>
      </w:r>
      <w:proofErr w:type="spellStart"/>
      <w:r>
        <w:t>erligen</w:t>
      </w:r>
      <w:proofErr w:type="spellEnd"/>
      <w:r>
        <w:t xml:space="preserve">. Dieweil er aber zugleich Gott </w:t>
      </w:r>
      <w:proofErr w:type="spellStart"/>
      <w:r>
        <w:t>vnd</w:t>
      </w:r>
      <w:proofErr w:type="spellEnd"/>
      <w:r>
        <w:t xml:space="preserve"> </w:t>
      </w:r>
      <w:proofErr w:type="spellStart"/>
      <w:r>
        <w:t>mensch</w:t>
      </w:r>
      <w:proofErr w:type="spellEnd"/>
      <w:r>
        <w:t xml:space="preserve"> ist/ so </w:t>
      </w:r>
      <w:proofErr w:type="spellStart"/>
      <w:r>
        <w:t>kan</w:t>
      </w:r>
      <w:proofErr w:type="spellEnd"/>
      <w:r>
        <w:t xml:space="preserve"> er den </w:t>
      </w:r>
      <w:proofErr w:type="spellStart"/>
      <w:r>
        <w:t>tod</w:t>
      </w:r>
      <w:proofErr w:type="spellEnd"/>
      <w:r>
        <w:t xml:space="preserve"> leiden/ </w:t>
      </w:r>
      <w:proofErr w:type="spellStart"/>
      <w:r>
        <w:t>vnd</w:t>
      </w:r>
      <w:proofErr w:type="spellEnd"/>
      <w:r>
        <w:t xml:space="preserve"> </w:t>
      </w:r>
      <w:proofErr w:type="spellStart"/>
      <w:r>
        <w:t>demanch</w:t>
      </w:r>
      <w:proofErr w:type="spellEnd"/>
      <w:r>
        <w:t xml:space="preserve"> durch sein sterben den </w:t>
      </w:r>
      <w:proofErr w:type="spellStart"/>
      <w:r>
        <w:t>tod</w:t>
      </w:r>
      <w:proofErr w:type="spellEnd"/>
      <w:r>
        <w:t xml:space="preserve"> überwinden. </w:t>
      </w:r>
    </w:p>
    <w:p w14:paraId="49F748A0" w14:textId="77777777" w:rsidR="009F6184" w:rsidRDefault="009F6184" w:rsidP="009F6184">
      <w:pPr>
        <w:pStyle w:val="berschrift2"/>
      </w:pPr>
      <w:r>
        <w:t>IX.</w:t>
      </w:r>
    </w:p>
    <w:p w14:paraId="2EAA10A5" w14:textId="77777777" w:rsidR="009F6184" w:rsidRDefault="009F6184" w:rsidP="009F6184">
      <w:pPr>
        <w:pStyle w:val="StandardWeb"/>
      </w:pPr>
      <w:r>
        <w:t xml:space="preserve">Weiter/ dieweil er </w:t>
      </w:r>
      <w:proofErr w:type="spellStart"/>
      <w:r>
        <w:t>ain</w:t>
      </w:r>
      <w:proofErr w:type="spellEnd"/>
      <w:r>
        <w:t xml:space="preserve"> </w:t>
      </w:r>
      <w:proofErr w:type="spellStart"/>
      <w:r>
        <w:t>mensch</w:t>
      </w:r>
      <w:proofErr w:type="spellEnd"/>
      <w:r>
        <w:t xml:space="preserve"> </w:t>
      </w:r>
      <w:proofErr w:type="spellStart"/>
      <w:r>
        <w:t>one</w:t>
      </w:r>
      <w:proofErr w:type="spellEnd"/>
      <w:r>
        <w:t xml:space="preserve"> alle </w:t>
      </w:r>
      <w:proofErr w:type="spellStart"/>
      <w:r>
        <w:t>sünde</w:t>
      </w:r>
      <w:proofErr w:type="spellEnd"/>
      <w:r>
        <w:t xml:space="preserve">/ </w:t>
      </w:r>
      <w:proofErr w:type="spellStart"/>
      <w:r>
        <w:t>gantz</w:t>
      </w:r>
      <w:proofErr w:type="spellEnd"/>
      <w:r>
        <w:t xml:space="preserve"> rain </w:t>
      </w:r>
      <w:proofErr w:type="spellStart"/>
      <w:r>
        <w:t>vnd</w:t>
      </w:r>
      <w:proofErr w:type="spellEnd"/>
      <w:r>
        <w:t xml:space="preserve"> </w:t>
      </w:r>
      <w:proofErr w:type="spellStart"/>
      <w:r>
        <w:t>hailig</w:t>
      </w:r>
      <w:proofErr w:type="spellEnd"/>
      <w:r>
        <w:t xml:space="preserve">/ als der von dem </w:t>
      </w:r>
      <w:proofErr w:type="spellStart"/>
      <w:r>
        <w:t>hailigen</w:t>
      </w:r>
      <w:proofErr w:type="spellEnd"/>
      <w:r>
        <w:t xml:space="preserve"> </w:t>
      </w:r>
      <w:proofErr w:type="spellStart"/>
      <w:r>
        <w:t>Gaist</w:t>
      </w:r>
      <w:proofErr w:type="spellEnd"/>
      <w:r>
        <w:t xml:space="preserve"> empfangen: so ist solche </w:t>
      </w:r>
      <w:proofErr w:type="spellStart"/>
      <w:r>
        <w:t>hailigkait</w:t>
      </w:r>
      <w:proofErr w:type="spellEnd"/>
      <w:r>
        <w:t xml:space="preserve"> </w:t>
      </w:r>
      <w:proofErr w:type="spellStart"/>
      <w:r>
        <w:t>volkommen</w:t>
      </w:r>
      <w:proofErr w:type="spellEnd"/>
      <w:r>
        <w:t xml:space="preserve"> </w:t>
      </w:r>
      <w:proofErr w:type="spellStart"/>
      <w:r>
        <w:t>vnd</w:t>
      </w:r>
      <w:proofErr w:type="spellEnd"/>
      <w:r>
        <w:t xml:space="preserve"> Gott </w:t>
      </w:r>
      <w:proofErr w:type="spellStart"/>
      <w:r>
        <w:t>gefellig</w:t>
      </w:r>
      <w:proofErr w:type="spellEnd"/>
      <w:r>
        <w:t xml:space="preserve">. </w:t>
      </w:r>
      <w:proofErr w:type="spellStart"/>
      <w:r>
        <w:t>Darumb</w:t>
      </w:r>
      <w:proofErr w:type="spellEnd"/>
      <w:r>
        <w:t xml:space="preserve"> haben wir an Jesu Christo </w:t>
      </w:r>
      <w:proofErr w:type="spellStart"/>
      <w:r>
        <w:t>ainen</w:t>
      </w:r>
      <w:proofErr w:type="spellEnd"/>
      <w:r>
        <w:t xml:space="preserve"> </w:t>
      </w:r>
      <w:proofErr w:type="spellStart"/>
      <w:r>
        <w:t>menschen</w:t>
      </w:r>
      <w:proofErr w:type="spellEnd"/>
      <w:r>
        <w:t xml:space="preserve"> der Gott </w:t>
      </w:r>
      <w:proofErr w:type="spellStart"/>
      <w:r>
        <w:t>gefelt</w:t>
      </w:r>
      <w:proofErr w:type="spellEnd"/>
      <w:r>
        <w:t xml:space="preserve">. </w:t>
      </w:r>
      <w:proofErr w:type="spellStart"/>
      <w:r>
        <w:t>Ausz</w:t>
      </w:r>
      <w:proofErr w:type="spellEnd"/>
      <w:r>
        <w:t xml:space="preserve"> </w:t>
      </w:r>
      <w:proofErr w:type="spellStart"/>
      <w:r>
        <w:t>diser</w:t>
      </w:r>
      <w:proofErr w:type="spellEnd"/>
      <w:r>
        <w:t xml:space="preserve"> </w:t>
      </w:r>
      <w:proofErr w:type="spellStart"/>
      <w:r>
        <w:t>hailigkait</w:t>
      </w:r>
      <w:proofErr w:type="spellEnd"/>
      <w:r>
        <w:t xml:space="preserve"> aber/ gleich als </w:t>
      </w:r>
      <w:proofErr w:type="spellStart"/>
      <w:r>
        <w:t>ausz</w:t>
      </w:r>
      <w:proofErr w:type="spellEnd"/>
      <w:r>
        <w:t xml:space="preserve"> </w:t>
      </w:r>
      <w:proofErr w:type="spellStart"/>
      <w:r>
        <w:t>ainem</w:t>
      </w:r>
      <w:proofErr w:type="spellEnd"/>
      <w:r>
        <w:t xml:space="preserve"> springende </w:t>
      </w:r>
      <w:proofErr w:type="spellStart"/>
      <w:r>
        <w:t>brunnen</w:t>
      </w:r>
      <w:proofErr w:type="spellEnd"/>
      <w:r>
        <w:t xml:space="preserve">/ fliessen/ </w:t>
      </w:r>
      <w:proofErr w:type="spellStart"/>
      <w:r>
        <w:t>volkommene</w:t>
      </w:r>
      <w:proofErr w:type="spellEnd"/>
      <w:r>
        <w:t xml:space="preserve"> </w:t>
      </w:r>
      <w:proofErr w:type="spellStart"/>
      <w:r>
        <w:t>gerechtigkait</w:t>
      </w:r>
      <w:proofErr w:type="spellEnd"/>
      <w:r>
        <w:t xml:space="preserve"> </w:t>
      </w:r>
      <w:proofErr w:type="spellStart"/>
      <w:r>
        <w:t>vnd</w:t>
      </w:r>
      <w:proofErr w:type="spellEnd"/>
      <w:r>
        <w:t xml:space="preserve"> </w:t>
      </w:r>
      <w:proofErr w:type="spellStart"/>
      <w:r>
        <w:t>freiung</w:t>
      </w:r>
      <w:proofErr w:type="spellEnd"/>
      <w:r>
        <w:t xml:space="preserve"> von allen </w:t>
      </w:r>
      <w:proofErr w:type="spellStart"/>
      <w:r>
        <w:t>sünden</w:t>
      </w:r>
      <w:proofErr w:type="spellEnd"/>
      <w:r>
        <w:t xml:space="preserve">. Denn Jesus Christus </w:t>
      </w:r>
      <w:proofErr w:type="spellStart"/>
      <w:r>
        <w:t>warer</w:t>
      </w:r>
      <w:proofErr w:type="spellEnd"/>
      <w:r>
        <w:t xml:space="preserve"> </w:t>
      </w:r>
      <w:proofErr w:type="spellStart"/>
      <w:r>
        <w:t>mensch</w:t>
      </w:r>
      <w:proofErr w:type="spellEnd"/>
      <w:r>
        <w:t xml:space="preserve">/ hat den willen Gottes also erfüllet/ </w:t>
      </w:r>
      <w:proofErr w:type="spellStart"/>
      <w:r>
        <w:t>dasz</w:t>
      </w:r>
      <w:proofErr w:type="spellEnd"/>
      <w:r>
        <w:t xml:space="preserve"> er in </w:t>
      </w:r>
      <w:proofErr w:type="spellStart"/>
      <w:r>
        <w:t>kainem</w:t>
      </w:r>
      <w:proofErr w:type="spellEnd"/>
      <w:r>
        <w:t xml:space="preserve"> stück nie gesündiget hat. Derhalben so ist er vor Gott </w:t>
      </w:r>
      <w:proofErr w:type="spellStart"/>
      <w:r>
        <w:t>durchausz</w:t>
      </w:r>
      <w:proofErr w:type="spellEnd"/>
      <w:r>
        <w:t xml:space="preserve"> gerecht/ </w:t>
      </w:r>
      <w:proofErr w:type="spellStart"/>
      <w:r>
        <w:t>nit</w:t>
      </w:r>
      <w:proofErr w:type="spellEnd"/>
      <w:r>
        <w:t xml:space="preserve"> </w:t>
      </w:r>
      <w:proofErr w:type="spellStart"/>
      <w:r>
        <w:t>allain</w:t>
      </w:r>
      <w:proofErr w:type="spellEnd"/>
      <w:r>
        <w:t xml:space="preserve"> von wegen der </w:t>
      </w:r>
      <w:proofErr w:type="spellStart"/>
      <w:r>
        <w:t>rainigkait</w:t>
      </w:r>
      <w:proofErr w:type="spellEnd"/>
      <w:r>
        <w:t xml:space="preserve"> die er von </w:t>
      </w:r>
      <w:proofErr w:type="spellStart"/>
      <w:r>
        <w:t>natur</w:t>
      </w:r>
      <w:proofErr w:type="spellEnd"/>
      <w:r>
        <w:t xml:space="preserve"> hat: </w:t>
      </w:r>
      <w:proofErr w:type="spellStart"/>
      <w:r>
        <w:t>sonder</w:t>
      </w:r>
      <w:proofErr w:type="spellEnd"/>
      <w:r>
        <w:t xml:space="preserve"> auch von wegen der </w:t>
      </w:r>
      <w:proofErr w:type="spellStart"/>
      <w:r>
        <w:t>frucht</w:t>
      </w:r>
      <w:proofErr w:type="spellEnd"/>
      <w:r>
        <w:t xml:space="preserve"> welche </w:t>
      </w:r>
      <w:proofErr w:type="spellStart"/>
      <w:r>
        <w:t>ausz</w:t>
      </w:r>
      <w:proofErr w:type="spellEnd"/>
      <w:r>
        <w:t xml:space="preserve"> derselben </w:t>
      </w:r>
      <w:proofErr w:type="spellStart"/>
      <w:r>
        <w:t>volgen</w:t>
      </w:r>
      <w:proofErr w:type="spellEnd"/>
      <w:r>
        <w:t xml:space="preserve">. </w:t>
      </w:r>
    </w:p>
    <w:p w14:paraId="4D4D60B5" w14:textId="77777777" w:rsidR="009F6184" w:rsidRDefault="009F6184" w:rsidP="009F6184">
      <w:pPr>
        <w:pStyle w:val="berschrift2"/>
      </w:pPr>
      <w:r>
        <w:t>X.</w:t>
      </w:r>
    </w:p>
    <w:p w14:paraId="2C83E6A2" w14:textId="77777777" w:rsidR="009F6184" w:rsidRDefault="009F6184" w:rsidP="009F6184">
      <w:pPr>
        <w:pStyle w:val="StandardWeb"/>
      </w:pPr>
      <w:proofErr w:type="spellStart"/>
      <w:r>
        <w:t>Darausz</w:t>
      </w:r>
      <w:proofErr w:type="spellEnd"/>
      <w:r>
        <w:t xml:space="preserve"> können wir nun </w:t>
      </w:r>
      <w:proofErr w:type="spellStart"/>
      <w:r>
        <w:t>wol</w:t>
      </w:r>
      <w:proofErr w:type="spellEnd"/>
      <w:r>
        <w:t xml:space="preserve"> </w:t>
      </w:r>
      <w:proofErr w:type="spellStart"/>
      <w:r>
        <w:t>schliessen</w:t>
      </w:r>
      <w:proofErr w:type="spellEnd"/>
      <w:r>
        <w:t xml:space="preserve">/ </w:t>
      </w:r>
      <w:proofErr w:type="spellStart"/>
      <w:r>
        <w:t>dasz</w:t>
      </w:r>
      <w:proofErr w:type="spellEnd"/>
      <w:r>
        <w:t xml:space="preserve"> man in dem </w:t>
      </w:r>
      <w:proofErr w:type="spellStart"/>
      <w:r>
        <w:t>ainigen</w:t>
      </w:r>
      <w:proofErr w:type="spellEnd"/>
      <w:r>
        <w:t xml:space="preserve"> Herrn Jesu Christo </w:t>
      </w:r>
      <w:proofErr w:type="spellStart"/>
      <w:r>
        <w:t>ärtznei</w:t>
      </w:r>
      <w:proofErr w:type="spellEnd"/>
      <w:r>
        <w:t xml:space="preserve"> </w:t>
      </w:r>
      <w:proofErr w:type="spellStart"/>
      <w:r>
        <w:t>vnd</w:t>
      </w:r>
      <w:proofErr w:type="spellEnd"/>
      <w:r>
        <w:t xml:space="preserve"> </w:t>
      </w:r>
      <w:proofErr w:type="spellStart"/>
      <w:r>
        <w:t>hülffe</w:t>
      </w:r>
      <w:proofErr w:type="spellEnd"/>
      <w:r>
        <w:t xml:space="preserve"> gnug findet wider alles übel/ das </w:t>
      </w:r>
      <w:proofErr w:type="spellStart"/>
      <w:r>
        <w:t>vnsere</w:t>
      </w:r>
      <w:proofErr w:type="spellEnd"/>
      <w:r>
        <w:t xml:space="preserve"> gewissen mag </w:t>
      </w:r>
      <w:proofErr w:type="spellStart"/>
      <w:r>
        <w:t>erschröcken</w:t>
      </w:r>
      <w:proofErr w:type="spellEnd"/>
      <w:r>
        <w:t xml:space="preserve">/ </w:t>
      </w:r>
      <w:proofErr w:type="spellStart"/>
      <w:r>
        <w:t>vnd</w:t>
      </w:r>
      <w:proofErr w:type="spellEnd"/>
      <w:r>
        <w:t xml:space="preserve"> </w:t>
      </w:r>
      <w:proofErr w:type="spellStart"/>
      <w:r>
        <w:t>vns</w:t>
      </w:r>
      <w:proofErr w:type="spellEnd"/>
      <w:r>
        <w:t xml:space="preserve"> </w:t>
      </w:r>
      <w:proofErr w:type="spellStart"/>
      <w:r>
        <w:t>verhindereren</w:t>
      </w:r>
      <w:proofErr w:type="spellEnd"/>
      <w:r>
        <w:t xml:space="preserve"> zu der </w:t>
      </w:r>
      <w:proofErr w:type="spellStart"/>
      <w:r>
        <w:t>glori</w:t>
      </w:r>
      <w:proofErr w:type="spellEnd"/>
      <w:r>
        <w:t xml:space="preserve"> </w:t>
      </w:r>
      <w:proofErr w:type="spellStart"/>
      <w:r>
        <w:t>vnd</w:t>
      </w:r>
      <w:proofErr w:type="spellEnd"/>
      <w:r>
        <w:t xml:space="preserve"> </w:t>
      </w:r>
      <w:proofErr w:type="spellStart"/>
      <w:r>
        <w:t>herrlichkait</w:t>
      </w:r>
      <w:proofErr w:type="spellEnd"/>
      <w:r>
        <w:t xml:space="preserve"> Gottes zukommen: Ja auch wider alles das </w:t>
      </w:r>
      <w:proofErr w:type="spellStart"/>
      <w:r>
        <w:t>vns</w:t>
      </w:r>
      <w:proofErr w:type="spellEnd"/>
      <w:r>
        <w:t xml:space="preserve"> zum ewigen </w:t>
      </w:r>
      <w:proofErr w:type="spellStart"/>
      <w:r>
        <w:t>tod</w:t>
      </w:r>
      <w:proofErr w:type="spellEnd"/>
      <w:r>
        <w:t xml:space="preserve"> </w:t>
      </w:r>
      <w:proofErr w:type="spellStart"/>
      <w:r>
        <w:t>vnd</w:t>
      </w:r>
      <w:proofErr w:type="spellEnd"/>
      <w:r>
        <w:t xml:space="preserve"> </w:t>
      </w:r>
      <w:proofErr w:type="spellStart"/>
      <w:r>
        <w:t>verdammnusz</w:t>
      </w:r>
      <w:proofErr w:type="spellEnd"/>
      <w:r>
        <w:t xml:space="preserve"> möcht bringen. Jedoch </w:t>
      </w:r>
      <w:proofErr w:type="spellStart"/>
      <w:r>
        <w:t>musz</w:t>
      </w:r>
      <w:proofErr w:type="spellEnd"/>
      <w:r>
        <w:t xml:space="preserve"> man solches mit </w:t>
      </w:r>
      <w:proofErr w:type="spellStart"/>
      <w:r>
        <w:t>dises</w:t>
      </w:r>
      <w:proofErr w:type="spellEnd"/>
      <w:r>
        <w:t xml:space="preserve"> </w:t>
      </w:r>
      <w:proofErr w:type="spellStart"/>
      <w:r>
        <w:t>beschaid</w:t>
      </w:r>
      <w:proofErr w:type="spellEnd"/>
      <w:r>
        <w:t xml:space="preserve"> verstehen/ so </w:t>
      </w:r>
      <w:proofErr w:type="spellStart"/>
      <w:r>
        <w:t>ferr</w:t>
      </w:r>
      <w:proofErr w:type="spellEnd"/>
      <w:r>
        <w:t xml:space="preserve"> wir </w:t>
      </w:r>
      <w:proofErr w:type="spellStart"/>
      <w:r>
        <w:t>diser</w:t>
      </w:r>
      <w:proofErr w:type="spellEnd"/>
      <w:r>
        <w:t xml:space="preserve"> </w:t>
      </w:r>
      <w:proofErr w:type="spellStart"/>
      <w:r>
        <w:t>ärtzneien</w:t>
      </w:r>
      <w:proofErr w:type="spellEnd"/>
      <w:r>
        <w:t xml:space="preserve">/ welche wir in Christo haben/ </w:t>
      </w:r>
      <w:proofErr w:type="spellStart"/>
      <w:r>
        <w:t>vns</w:t>
      </w:r>
      <w:proofErr w:type="spellEnd"/>
      <w:r>
        <w:t xml:space="preserve"> gebrauchen. Denn gleich wie es dem </w:t>
      </w:r>
      <w:proofErr w:type="spellStart"/>
      <w:r>
        <w:t>krancken</w:t>
      </w:r>
      <w:proofErr w:type="spellEnd"/>
      <w:r>
        <w:t xml:space="preserve"> nichts </w:t>
      </w:r>
      <w:proofErr w:type="spellStart"/>
      <w:r>
        <w:t>hilfft</w:t>
      </w:r>
      <w:proofErr w:type="spellEnd"/>
      <w:r>
        <w:t xml:space="preserve"> ob er schon </w:t>
      </w:r>
      <w:proofErr w:type="spellStart"/>
      <w:r>
        <w:t>ainen</w:t>
      </w:r>
      <w:proofErr w:type="spellEnd"/>
      <w:r>
        <w:t xml:space="preserve"> guten </w:t>
      </w:r>
      <w:proofErr w:type="spellStart"/>
      <w:r>
        <w:t>Artzt</w:t>
      </w:r>
      <w:proofErr w:type="spellEnd"/>
      <w:r>
        <w:t xml:space="preserve"> hat/ wenn er </w:t>
      </w:r>
      <w:proofErr w:type="spellStart"/>
      <w:r>
        <w:t>jn</w:t>
      </w:r>
      <w:proofErr w:type="spellEnd"/>
      <w:r>
        <w:t xml:space="preserve"> nicht braucht: auch nicht </w:t>
      </w:r>
      <w:proofErr w:type="spellStart"/>
      <w:r>
        <w:t>ainen</w:t>
      </w:r>
      <w:proofErr w:type="spellEnd"/>
      <w:r>
        <w:t xml:space="preserve"> </w:t>
      </w:r>
      <w:proofErr w:type="spellStart"/>
      <w:r>
        <w:t>hungerigen</w:t>
      </w:r>
      <w:proofErr w:type="spellEnd"/>
      <w:r>
        <w:t xml:space="preserve">/ </w:t>
      </w:r>
      <w:proofErr w:type="spellStart"/>
      <w:r>
        <w:t>dasz</w:t>
      </w:r>
      <w:proofErr w:type="spellEnd"/>
      <w:r>
        <w:t xml:space="preserve"> er an </w:t>
      </w:r>
      <w:proofErr w:type="spellStart"/>
      <w:r>
        <w:t>ainen</w:t>
      </w:r>
      <w:proofErr w:type="spellEnd"/>
      <w:r>
        <w:t xml:space="preserve"> tisch sitzt </w:t>
      </w:r>
      <w:proofErr w:type="spellStart"/>
      <w:r>
        <w:t>darauff</w:t>
      </w:r>
      <w:proofErr w:type="spellEnd"/>
      <w:r>
        <w:t xml:space="preserve"> guter </w:t>
      </w:r>
      <w:proofErr w:type="spellStart"/>
      <w:r>
        <w:t>speisz</w:t>
      </w:r>
      <w:proofErr w:type="spellEnd"/>
      <w:r>
        <w:t xml:space="preserve"> gnug </w:t>
      </w:r>
      <w:proofErr w:type="spellStart"/>
      <w:r>
        <w:t>angericht</w:t>
      </w:r>
      <w:proofErr w:type="spellEnd"/>
      <w:r>
        <w:t xml:space="preserve">/ wo er deren nicht </w:t>
      </w:r>
      <w:proofErr w:type="spellStart"/>
      <w:r>
        <w:t>geneüszt</w:t>
      </w:r>
      <w:proofErr w:type="spellEnd"/>
      <w:r>
        <w:t xml:space="preserve">: Also wird </w:t>
      </w:r>
      <w:proofErr w:type="spellStart"/>
      <w:r>
        <w:t>vns</w:t>
      </w:r>
      <w:proofErr w:type="spellEnd"/>
      <w:r>
        <w:t xml:space="preserve"> auch </w:t>
      </w:r>
      <w:proofErr w:type="spellStart"/>
      <w:r>
        <w:t>vergäblich</w:t>
      </w:r>
      <w:proofErr w:type="spellEnd"/>
      <w:r>
        <w:t xml:space="preserve"> vorgetragen die </w:t>
      </w:r>
      <w:proofErr w:type="spellStart"/>
      <w:r>
        <w:t>ärtznei</w:t>
      </w:r>
      <w:proofErr w:type="spellEnd"/>
      <w:r>
        <w:t xml:space="preserve"> so wir in Jesu Christo wider den </w:t>
      </w:r>
      <w:proofErr w:type="spellStart"/>
      <w:r>
        <w:t>zorn</w:t>
      </w:r>
      <w:proofErr w:type="spellEnd"/>
      <w:r>
        <w:t xml:space="preserve"> Gottes </w:t>
      </w:r>
      <w:proofErr w:type="spellStart"/>
      <w:r>
        <w:t>vnd</w:t>
      </w:r>
      <w:proofErr w:type="spellEnd"/>
      <w:r>
        <w:t xml:space="preserve"> den ewigen </w:t>
      </w:r>
      <w:proofErr w:type="spellStart"/>
      <w:r>
        <w:t>tod</w:t>
      </w:r>
      <w:proofErr w:type="spellEnd"/>
      <w:r>
        <w:t xml:space="preserve"> haben/ wo wir deren nicht gebrauchen/ wir wissen denn </w:t>
      </w:r>
      <w:proofErr w:type="spellStart"/>
      <w:r>
        <w:t>zuuor</w:t>
      </w:r>
      <w:proofErr w:type="spellEnd"/>
      <w:r>
        <w:t xml:space="preserve">/ wie/ oder was </w:t>
      </w:r>
      <w:proofErr w:type="spellStart"/>
      <w:r>
        <w:t>gestalt</w:t>
      </w:r>
      <w:proofErr w:type="spellEnd"/>
      <w:r>
        <w:t xml:space="preserve"> solches möge geschehen. Derhalben müssen wir fürs erste sehen/ wie </w:t>
      </w:r>
      <w:proofErr w:type="spellStart"/>
      <w:r>
        <w:t>vns</w:t>
      </w:r>
      <w:proofErr w:type="spellEnd"/>
      <w:r>
        <w:t xml:space="preserve"> Jesus Christus appliciert </w:t>
      </w:r>
      <w:proofErr w:type="spellStart"/>
      <w:r>
        <w:t>vnd</w:t>
      </w:r>
      <w:proofErr w:type="spellEnd"/>
      <w:r>
        <w:t xml:space="preserve"> </w:t>
      </w:r>
      <w:proofErr w:type="spellStart"/>
      <w:r>
        <w:t>zugeaignet</w:t>
      </w:r>
      <w:proofErr w:type="spellEnd"/>
      <w:r>
        <w:t xml:space="preserve"> werde. </w:t>
      </w:r>
    </w:p>
    <w:p w14:paraId="5B339763" w14:textId="77777777" w:rsidR="009F6184" w:rsidRDefault="009F6184" w:rsidP="009F6184">
      <w:pPr>
        <w:pStyle w:val="berschrift2"/>
      </w:pPr>
      <w:r>
        <w:t>XI.</w:t>
      </w:r>
    </w:p>
    <w:p w14:paraId="65439631" w14:textId="77777777" w:rsidR="009F6184" w:rsidRDefault="009F6184" w:rsidP="009F6184">
      <w:pPr>
        <w:pStyle w:val="StandardWeb"/>
      </w:pPr>
      <w:r>
        <w:t xml:space="preserve">Dieweil wir nun </w:t>
      </w:r>
      <w:proofErr w:type="spellStart"/>
      <w:r>
        <w:t>daruon</w:t>
      </w:r>
      <w:proofErr w:type="spellEnd"/>
      <w:r>
        <w:t xml:space="preserve"> sollen reden/ wie </w:t>
      </w:r>
      <w:proofErr w:type="spellStart"/>
      <w:r>
        <w:t>jme</w:t>
      </w:r>
      <w:proofErr w:type="spellEnd"/>
      <w:r>
        <w:t xml:space="preserve"> ein jeglicher Jesum Christum zu seinem </w:t>
      </w:r>
      <w:proofErr w:type="spellStart"/>
      <w:r>
        <w:t>hail</w:t>
      </w:r>
      <w:proofErr w:type="spellEnd"/>
      <w:r>
        <w:t xml:space="preserve"> </w:t>
      </w:r>
      <w:proofErr w:type="spellStart"/>
      <w:r>
        <w:t>vnd</w:t>
      </w:r>
      <w:proofErr w:type="spellEnd"/>
      <w:r>
        <w:t xml:space="preserve"> ewigem leben applicieren/ </w:t>
      </w:r>
      <w:proofErr w:type="spellStart"/>
      <w:r>
        <w:t>vnd</w:t>
      </w:r>
      <w:proofErr w:type="spellEnd"/>
      <w:r>
        <w:t xml:space="preserve"> </w:t>
      </w:r>
      <w:proofErr w:type="spellStart"/>
      <w:r>
        <w:t>zuaigenen</w:t>
      </w:r>
      <w:proofErr w:type="spellEnd"/>
      <w:r>
        <w:t xml:space="preserve"> möge: wöllen wir </w:t>
      </w:r>
      <w:proofErr w:type="spellStart"/>
      <w:r>
        <w:t>disz</w:t>
      </w:r>
      <w:proofErr w:type="spellEnd"/>
      <w:r>
        <w:t xml:space="preserve"> zum </w:t>
      </w:r>
      <w:proofErr w:type="spellStart"/>
      <w:r>
        <w:t>eingang</w:t>
      </w:r>
      <w:proofErr w:type="spellEnd"/>
      <w:r>
        <w:t xml:space="preserve"> sagen. </w:t>
      </w:r>
      <w:proofErr w:type="spellStart"/>
      <w:r>
        <w:t>Dasz</w:t>
      </w:r>
      <w:proofErr w:type="spellEnd"/>
      <w:r>
        <w:t xml:space="preserve"> gleich wie es in </w:t>
      </w:r>
      <w:proofErr w:type="spellStart"/>
      <w:r>
        <w:t>vnserer</w:t>
      </w:r>
      <w:proofErr w:type="spellEnd"/>
      <w:r>
        <w:t xml:space="preserve"> macht nicht gestanden/ </w:t>
      </w:r>
      <w:proofErr w:type="spellStart"/>
      <w:r>
        <w:t>dz</w:t>
      </w:r>
      <w:proofErr w:type="spellEnd"/>
      <w:r>
        <w:t xml:space="preserve"> wir die </w:t>
      </w:r>
      <w:proofErr w:type="spellStart"/>
      <w:r>
        <w:t>ärtzneien</w:t>
      </w:r>
      <w:proofErr w:type="spellEnd"/>
      <w:r>
        <w:t xml:space="preserve"> des </w:t>
      </w:r>
      <w:proofErr w:type="spellStart"/>
      <w:r>
        <w:t>hails</w:t>
      </w:r>
      <w:proofErr w:type="spellEnd"/>
      <w:r>
        <w:t xml:space="preserve"> funden: Also ist es </w:t>
      </w:r>
      <w:proofErr w:type="spellStart"/>
      <w:r>
        <w:t>vns</w:t>
      </w:r>
      <w:proofErr w:type="spellEnd"/>
      <w:r>
        <w:t xml:space="preserve"> auch </w:t>
      </w:r>
      <w:proofErr w:type="spellStart"/>
      <w:r>
        <w:t>vnmöglich</w:t>
      </w:r>
      <w:proofErr w:type="spellEnd"/>
      <w:r>
        <w:t xml:space="preserve"> </w:t>
      </w:r>
      <w:proofErr w:type="spellStart"/>
      <w:r>
        <w:t>zufinden</w:t>
      </w:r>
      <w:proofErr w:type="spellEnd"/>
      <w:r>
        <w:t xml:space="preserve"> oder </w:t>
      </w:r>
      <w:proofErr w:type="spellStart"/>
      <w:r>
        <w:t>zuerdencken</w:t>
      </w:r>
      <w:proofErr w:type="spellEnd"/>
      <w:r>
        <w:t xml:space="preserve">/ wie wir </w:t>
      </w:r>
      <w:proofErr w:type="spellStart"/>
      <w:r>
        <w:t>vns</w:t>
      </w:r>
      <w:proofErr w:type="spellEnd"/>
      <w:r>
        <w:t xml:space="preserve"> </w:t>
      </w:r>
      <w:proofErr w:type="spellStart"/>
      <w:r>
        <w:t>diser</w:t>
      </w:r>
      <w:proofErr w:type="spellEnd"/>
      <w:r>
        <w:t xml:space="preserve"> </w:t>
      </w:r>
      <w:proofErr w:type="spellStart"/>
      <w:r>
        <w:t>ärtznei</w:t>
      </w:r>
      <w:proofErr w:type="spellEnd"/>
      <w:r>
        <w:t xml:space="preserve"> </w:t>
      </w:r>
      <w:proofErr w:type="spellStart"/>
      <w:r>
        <w:t>söllen</w:t>
      </w:r>
      <w:proofErr w:type="spellEnd"/>
      <w:r>
        <w:t xml:space="preserve"> gebrauchen. Denn wie in der </w:t>
      </w:r>
      <w:proofErr w:type="spellStart"/>
      <w:r>
        <w:t>schwachhait</w:t>
      </w:r>
      <w:proofErr w:type="spellEnd"/>
      <w:r>
        <w:t xml:space="preserve"> des </w:t>
      </w:r>
      <w:proofErr w:type="spellStart"/>
      <w:r>
        <w:t>leibs</w:t>
      </w:r>
      <w:proofErr w:type="spellEnd"/>
      <w:r>
        <w:t xml:space="preserve">/ wenn der </w:t>
      </w:r>
      <w:proofErr w:type="spellStart"/>
      <w:r>
        <w:t>mensch</w:t>
      </w:r>
      <w:proofErr w:type="spellEnd"/>
      <w:r>
        <w:t xml:space="preserve"> so gar von </w:t>
      </w:r>
      <w:proofErr w:type="spellStart"/>
      <w:r>
        <w:t>kräfften</w:t>
      </w:r>
      <w:proofErr w:type="spellEnd"/>
      <w:r>
        <w:t xml:space="preserve"> kommen/ </w:t>
      </w:r>
      <w:proofErr w:type="spellStart"/>
      <w:r>
        <w:t>dasz</w:t>
      </w:r>
      <w:proofErr w:type="spellEnd"/>
      <w:r>
        <w:t xml:space="preserve"> </w:t>
      </w:r>
      <w:proofErr w:type="spellStart"/>
      <w:r>
        <w:t>kaine</w:t>
      </w:r>
      <w:proofErr w:type="spellEnd"/>
      <w:r>
        <w:t xml:space="preserve"> </w:t>
      </w:r>
      <w:proofErr w:type="spellStart"/>
      <w:r>
        <w:t>hoffnung</w:t>
      </w:r>
      <w:proofErr w:type="spellEnd"/>
      <w:r>
        <w:t xml:space="preserve"> mehr vorhanden/ </w:t>
      </w:r>
      <w:proofErr w:type="spellStart"/>
      <w:r>
        <w:t>vnd</w:t>
      </w:r>
      <w:proofErr w:type="spellEnd"/>
      <w:r>
        <w:t xml:space="preserve"> der </w:t>
      </w:r>
      <w:proofErr w:type="spellStart"/>
      <w:r>
        <w:t>kranck</w:t>
      </w:r>
      <w:proofErr w:type="spellEnd"/>
      <w:r>
        <w:t xml:space="preserve"> </w:t>
      </w:r>
      <w:proofErr w:type="spellStart"/>
      <w:r>
        <w:t>kain</w:t>
      </w:r>
      <w:proofErr w:type="spellEnd"/>
      <w:r>
        <w:t xml:space="preserve"> rath </w:t>
      </w:r>
      <w:proofErr w:type="spellStart"/>
      <w:r>
        <w:t>waisz</w:t>
      </w:r>
      <w:proofErr w:type="spellEnd"/>
      <w:r>
        <w:t xml:space="preserve">/ auch alles </w:t>
      </w:r>
      <w:proofErr w:type="spellStart"/>
      <w:r>
        <w:t>dings</w:t>
      </w:r>
      <w:proofErr w:type="spellEnd"/>
      <w:r>
        <w:t xml:space="preserve"> </w:t>
      </w:r>
      <w:proofErr w:type="spellStart"/>
      <w:r>
        <w:t>vnerfaren</w:t>
      </w:r>
      <w:proofErr w:type="spellEnd"/>
      <w:r>
        <w:t xml:space="preserve"> ist: so </w:t>
      </w:r>
      <w:proofErr w:type="spellStart"/>
      <w:r>
        <w:t>musz</w:t>
      </w:r>
      <w:proofErr w:type="spellEnd"/>
      <w:r>
        <w:t xml:space="preserve"> je der </w:t>
      </w:r>
      <w:proofErr w:type="spellStart"/>
      <w:r>
        <w:t>Artzt</w:t>
      </w:r>
      <w:proofErr w:type="spellEnd"/>
      <w:r>
        <w:t xml:space="preserve"> nicht </w:t>
      </w:r>
      <w:proofErr w:type="spellStart"/>
      <w:r>
        <w:t>allain</w:t>
      </w:r>
      <w:proofErr w:type="spellEnd"/>
      <w:r>
        <w:t xml:space="preserve"> die </w:t>
      </w:r>
      <w:proofErr w:type="spellStart"/>
      <w:r>
        <w:t>ärtznei</w:t>
      </w:r>
      <w:proofErr w:type="spellEnd"/>
      <w:r>
        <w:t xml:space="preserve"> </w:t>
      </w:r>
      <w:proofErr w:type="spellStart"/>
      <w:r>
        <w:t>verordenen</w:t>
      </w:r>
      <w:proofErr w:type="spellEnd"/>
      <w:r>
        <w:t xml:space="preserve">/ </w:t>
      </w:r>
      <w:proofErr w:type="spellStart"/>
      <w:r>
        <w:t>sonder</w:t>
      </w:r>
      <w:proofErr w:type="spellEnd"/>
      <w:r>
        <w:t xml:space="preserve"> auch den </w:t>
      </w:r>
      <w:proofErr w:type="spellStart"/>
      <w:r>
        <w:t>krancken</w:t>
      </w:r>
      <w:proofErr w:type="spellEnd"/>
      <w:r>
        <w:t xml:space="preserve"> dahin bewegen </w:t>
      </w:r>
      <w:proofErr w:type="spellStart"/>
      <w:r>
        <w:t>vnd</w:t>
      </w:r>
      <w:proofErr w:type="spellEnd"/>
      <w:r>
        <w:t xml:space="preserve"> berichten/ </w:t>
      </w:r>
      <w:proofErr w:type="spellStart"/>
      <w:r>
        <w:t>dasz</w:t>
      </w:r>
      <w:proofErr w:type="spellEnd"/>
      <w:r>
        <w:t xml:space="preserve"> er die </w:t>
      </w:r>
      <w:proofErr w:type="spellStart"/>
      <w:r>
        <w:t>ärtznei</w:t>
      </w:r>
      <w:proofErr w:type="spellEnd"/>
      <w:r>
        <w:t xml:space="preserve"> wölle </w:t>
      </w:r>
      <w:proofErr w:type="spellStart"/>
      <w:r>
        <w:t>vnd</w:t>
      </w:r>
      <w:proofErr w:type="spellEnd"/>
      <w:r>
        <w:t xml:space="preserve"> könne gebrauchen/ </w:t>
      </w:r>
      <w:proofErr w:type="spellStart"/>
      <w:r>
        <w:t>vnd</w:t>
      </w:r>
      <w:proofErr w:type="spellEnd"/>
      <w:r>
        <w:t xml:space="preserve"> wisse wie er </w:t>
      </w:r>
      <w:proofErr w:type="spellStart"/>
      <w:r>
        <w:t>jm</w:t>
      </w:r>
      <w:proofErr w:type="spellEnd"/>
      <w:r>
        <w:t xml:space="preserve"> thun müsse. Also auch in der </w:t>
      </w:r>
      <w:proofErr w:type="spellStart"/>
      <w:r>
        <w:t>kranckheit</w:t>
      </w:r>
      <w:proofErr w:type="spellEnd"/>
      <w:r>
        <w:t xml:space="preserve"> der </w:t>
      </w:r>
      <w:proofErr w:type="spellStart"/>
      <w:r>
        <w:t>seelen</w:t>
      </w:r>
      <w:proofErr w:type="spellEnd"/>
      <w:r>
        <w:t xml:space="preserve">/ welche die aller gefährlichste ist/ </w:t>
      </w:r>
      <w:proofErr w:type="spellStart"/>
      <w:r>
        <w:t>vnd</w:t>
      </w:r>
      <w:proofErr w:type="spellEnd"/>
      <w:r>
        <w:t xml:space="preserve"> in welcher der </w:t>
      </w:r>
      <w:proofErr w:type="spellStart"/>
      <w:r>
        <w:t>mensch</w:t>
      </w:r>
      <w:proofErr w:type="spellEnd"/>
      <w:r>
        <w:t xml:space="preserve"> nicht </w:t>
      </w:r>
      <w:proofErr w:type="spellStart"/>
      <w:r>
        <w:t>allain</w:t>
      </w:r>
      <w:proofErr w:type="spellEnd"/>
      <w:r>
        <w:t xml:space="preserve"> </w:t>
      </w:r>
      <w:proofErr w:type="spellStart"/>
      <w:r>
        <w:t>jm</w:t>
      </w:r>
      <w:proofErr w:type="spellEnd"/>
      <w:r>
        <w:t xml:space="preserve"> nicht rathen oder </w:t>
      </w:r>
      <w:proofErr w:type="spellStart"/>
      <w:r>
        <w:t>helffen</w:t>
      </w:r>
      <w:proofErr w:type="spellEnd"/>
      <w:r>
        <w:t xml:space="preserve"> </w:t>
      </w:r>
      <w:proofErr w:type="spellStart"/>
      <w:r>
        <w:t>kan</w:t>
      </w:r>
      <w:proofErr w:type="spellEnd"/>
      <w:r>
        <w:t xml:space="preserve">/ </w:t>
      </w:r>
      <w:proofErr w:type="spellStart"/>
      <w:r>
        <w:t>sonder</w:t>
      </w:r>
      <w:proofErr w:type="spellEnd"/>
      <w:r>
        <w:t xml:space="preserve"> auch </w:t>
      </w:r>
      <w:proofErr w:type="spellStart"/>
      <w:r>
        <w:t>jme</w:t>
      </w:r>
      <w:proofErr w:type="spellEnd"/>
      <w:r>
        <w:t xml:space="preserve"> </w:t>
      </w:r>
      <w:proofErr w:type="spellStart"/>
      <w:r>
        <w:t>nit</w:t>
      </w:r>
      <w:proofErr w:type="spellEnd"/>
      <w:r>
        <w:t xml:space="preserve"> </w:t>
      </w:r>
      <w:proofErr w:type="spellStart"/>
      <w:r>
        <w:t>wil</w:t>
      </w:r>
      <w:proofErr w:type="spellEnd"/>
      <w:r>
        <w:t xml:space="preserve"> </w:t>
      </w:r>
      <w:proofErr w:type="spellStart"/>
      <w:r>
        <w:t>helffen</w:t>
      </w:r>
      <w:proofErr w:type="spellEnd"/>
      <w:r>
        <w:t xml:space="preserve"> lassen. So müssen wir eben vor </w:t>
      </w:r>
      <w:proofErr w:type="spellStart"/>
      <w:r>
        <w:t>ainem</w:t>
      </w:r>
      <w:proofErr w:type="spellEnd"/>
      <w:r>
        <w:t xml:space="preserve"> </w:t>
      </w:r>
      <w:proofErr w:type="spellStart"/>
      <w:r>
        <w:t>artzet</w:t>
      </w:r>
      <w:proofErr w:type="spellEnd"/>
      <w:r>
        <w:t xml:space="preserve"> </w:t>
      </w:r>
      <w:proofErr w:type="spellStart"/>
      <w:r>
        <w:t>lehrnen</w:t>
      </w:r>
      <w:proofErr w:type="spellEnd"/>
      <w:r>
        <w:t xml:space="preserve">: Erstlich/ welches die </w:t>
      </w:r>
      <w:proofErr w:type="spellStart"/>
      <w:r>
        <w:t>ärtznei</w:t>
      </w:r>
      <w:proofErr w:type="spellEnd"/>
      <w:r>
        <w:t xml:space="preserve"> sei: darnach wie man dieselbige müsse gebrauchen. </w:t>
      </w:r>
      <w:proofErr w:type="spellStart"/>
      <w:r>
        <w:t>Vnd</w:t>
      </w:r>
      <w:proofErr w:type="spellEnd"/>
      <w:r>
        <w:t xml:space="preserve"> letztlich auch </w:t>
      </w:r>
      <w:proofErr w:type="spellStart"/>
      <w:r>
        <w:t>dasz</w:t>
      </w:r>
      <w:proofErr w:type="spellEnd"/>
      <w:r>
        <w:t xml:space="preserve"> </w:t>
      </w:r>
      <w:proofErr w:type="spellStart"/>
      <w:r>
        <w:t>vns</w:t>
      </w:r>
      <w:proofErr w:type="spellEnd"/>
      <w:r>
        <w:t xml:space="preserve"> </w:t>
      </w:r>
      <w:proofErr w:type="spellStart"/>
      <w:r>
        <w:t>derselbig</w:t>
      </w:r>
      <w:proofErr w:type="spellEnd"/>
      <w:r>
        <w:t xml:space="preserve"> </w:t>
      </w:r>
      <w:proofErr w:type="spellStart"/>
      <w:r>
        <w:t>artzt</w:t>
      </w:r>
      <w:proofErr w:type="spellEnd"/>
      <w:r>
        <w:t xml:space="preserve"> </w:t>
      </w:r>
      <w:proofErr w:type="spellStart"/>
      <w:r>
        <w:t>berait</w:t>
      </w:r>
      <w:proofErr w:type="spellEnd"/>
      <w:r>
        <w:t xml:space="preserve"> </w:t>
      </w:r>
      <w:proofErr w:type="spellStart"/>
      <w:r>
        <w:t>vnd</w:t>
      </w:r>
      <w:proofErr w:type="spellEnd"/>
      <w:r>
        <w:t xml:space="preserve"> geschickt mache/ </w:t>
      </w:r>
      <w:proofErr w:type="spellStart"/>
      <w:r>
        <w:t>dasz</w:t>
      </w:r>
      <w:proofErr w:type="spellEnd"/>
      <w:r>
        <w:t xml:space="preserve"> wir die </w:t>
      </w:r>
      <w:proofErr w:type="spellStart"/>
      <w:r>
        <w:t>ärtznei</w:t>
      </w:r>
      <w:proofErr w:type="spellEnd"/>
      <w:r>
        <w:t xml:space="preserve">/ welche </w:t>
      </w:r>
      <w:proofErr w:type="spellStart"/>
      <w:r>
        <w:t>vns</w:t>
      </w:r>
      <w:proofErr w:type="spellEnd"/>
      <w:r>
        <w:t xml:space="preserve"> verordnet/ wöllen </w:t>
      </w:r>
      <w:proofErr w:type="spellStart"/>
      <w:r>
        <w:t>vnd</w:t>
      </w:r>
      <w:proofErr w:type="spellEnd"/>
      <w:r>
        <w:t xml:space="preserve"> können gebrauchen. </w:t>
      </w:r>
    </w:p>
    <w:p w14:paraId="6CE5BED9" w14:textId="77777777" w:rsidR="009F6184" w:rsidRDefault="009F6184" w:rsidP="009F6184">
      <w:pPr>
        <w:pStyle w:val="berschrift2"/>
      </w:pPr>
      <w:r>
        <w:t>XII.</w:t>
      </w:r>
    </w:p>
    <w:p w14:paraId="44D77DFF" w14:textId="77777777" w:rsidR="009F6184" w:rsidRDefault="009F6184" w:rsidP="009F6184">
      <w:pPr>
        <w:pStyle w:val="StandardWeb"/>
      </w:pPr>
      <w:r>
        <w:t xml:space="preserve">Gott aber ist/ der von </w:t>
      </w:r>
      <w:proofErr w:type="spellStart"/>
      <w:r>
        <w:t>anfang</w:t>
      </w:r>
      <w:proofErr w:type="spellEnd"/>
      <w:r>
        <w:t xml:space="preserve"> der </w:t>
      </w:r>
      <w:proofErr w:type="spellStart"/>
      <w:r>
        <w:t>welt</w:t>
      </w:r>
      <w:proofErr w:type="spellEnd"/>
      <w:r>
        <w:t xml:space="preserve"> durch seine liebe Engelen mit den ersten </w:t>
      </w:r>
      <w:proofErr w:type="spellStart"/>
      <w:r>
        <w:t>menschen</w:t>
      </w:r>
      <w:proofErr w:type="spellEnd"/>
      <w:r>
        <w:t xml:space="preserve"> </w:t>
      </w:r>
      <w:proofErr w:type="spellStart"/>
      <w:r>
        <w:t>geredt</w:t>
      </w:r>
      <w:proofErr w:type="spellEnd"/>
      <w:r>
        <w:t xml:space="preserve"> hat/ von Adam </w:t>
      </w:r>
      <w:proofErr w:type="spellStart"/>
      <w:r>
        <w:t>bisz</w:t>
      </w:r>
      <w:proofErr w:type="spellEnd"/>
      <w:r>
        <w:t xml:space="preserve"> </w:t>
      </w:r>
      <w:proofErr w:type="spellStart"/>
      <w:r>
        <w:t>auff</w:t>
      </w:r>
      <w:proofErr w:type="spellEnd"/>
      <w:r>
        <w:t xml:space="preserve"> </w:t>
      </w:r>
      <w:proofErr w:type="spellStart"/>
      <w:r>
        <w:t>Moisen</w:t>
      </w:r>
      <w:proofErr w:type="spellEnd"/>
      <w:r>
        <w:t xml:space="preserve">/ </w:t>
      </w:r>
      <w:proofErr w:type="spellStart"/>
      <w:r>
        <w:t>vnd</w:t>
      </w:r>
      <w:proofErr w:type="spellEnd"/>
      <w:r>
        <w:t xml:space="preserve"> hat </w:t>
      </w:r>
      <w:proofErr w:type="spellStart"/>
      <w:r>
        <w:t>jnen</w:t>
      </w:r>
      <w:proofErr w:type="spellEnd"/>
      <w:r>
        <w:t xml:space="preserve"> zuerkennen geben/ </w:t>
      </w:r>
      <w:proofErr w:type="spellStart"/>
      <w:r>
        <w:t>dise</w:t>
      </w:r>
      <w:proofErr w:type="spellEnd"/>
      <w:r>
        <w:t xml:space="preserve"> </w:t>
      </w:r>
      <w:proofErr w:type="spellStart"/>
      <w:r>
        <w:t>aintzige</w:t>
      </w:r>
      <w:proofErr w:type="spellEnd"/>
      <w:r>
        <w:t xml:space="preserve"> </w:t>
      </w:r>
      <w:proofErr w:type="spellStart"/>
      <w:r>
        <w:t>ärtzenei</w:t>
      </w:r>
      <w:proofErr w:type="spellEnd"/>
      <w:r>
        <w:t xml:space="preserve"> des </w:t>
      </w:r>
      <w:proofErr w:type="spellStart"/>
      <w:r>
        <w:t>lebens</w:t>
      </w:r>
      <w:proofErr w:type="spellEnd"/>
      <w:r>
        <w:t xml:space="preserve"> </w:t>
      </w:r>
      <w:proofErr w:type="spellStart"/>
      <w:r>
        <w:t>vnd</w:t>
      </w:r>
      <w:proofErr w:type="spellEnd"/>
      <w:r>
        <w:t xml:space="preserve"> der </w:t>
      </w:r>
      <w:proofErr w:type="spellStart"/>
      <w:r>
        <w:t>säligkait</w:t>
      </w:r>
      <w:proofErr w:type="spellEnd"/>
      <w:r>
        <w:t xml:space="preserve">/ von der jetzt gesagt: nämlich Jesum Christum/ in welchem </w:t>
      </w:r>
      <w:proofErr w:type="spellStart"/>
      <w:r>
        <w:t>allain</w:t>
      </w:r>
      <w:proofErr w:type="spellEnd"/>
      <w:r>
        <w:t xml:space="preserve"> wir alles finden/ was zu </w:t>
      </w:r>
      <w:proofErr w:type="spellStart"/>
      <w:r>
        <w:t>vnserem</w:t>
      </w:r>
      <w:proofErr w:type="spellEnd"/>
      <w:r>
        <w:t xml:space="preserve"> </w:t>
      </w:r>
      <w:proofErr w:type="spellStart"/>
      <w:r>
        <w:t>hail</w:t>
      </w:r>
      <w:proofErr w:type="spellEnd"/>
      <w:r>
        <w:t xml:space="preserve"> </w:t>
      </w:r>
      <w:proofErr w:type="spellStart"/>
      <w:r>
        <w:t>vnd</w:t>
      </w:r>
      <w:proofErr w:type="spellEnd"/>
      <w:r>
        <w:t xml:space="preserve"> </w:t>
      </w:r>
      <w:proofErr w:type="spellStart"/>
      <w:r>
        <w:t>säligkait</w:t>
      </w:r>
      <w:proofErr w:type="spellEnd"/>
      <w:r>
        <w:t xml:space="preserve"> vonnöten. </w:t>
      </w:r>
    </w:p>
    <w:p w14:paraId="1A098086" w14:textId="77777777" w:rsidR="009F6184" w:rsidRDefault="009F6184" w:rsidP="009F6184">
      <w:pPr>
        <w:pStyle w:val="StandardWeb"/>
      </w:pPr>
      <w:r>
        <w:t xml:space="preserve">Nachmals aber/ als er alle andere Völcker </w:t>
      </w:r>
      <w:proofErr w:type="spellStart"/>
      <w:r>
        <w:t>verworffen</w:t>
      </w:r>
      <w:proofErr w:type="spellEnd"/>
      <w:r>
        <w:t xml:space="preserve">/ </w:t>
      </w:r>
      <w:proofErr w:type="spellStart"/>
      <w:r>
        <w:t>vnd</w:t>
      </w:r>
      <w:proofErr w:type="spellEnd"/>
      <w:r>
        <w:t xml:space="preserve"> mit den </w:t>
      </w:r>
      <w:proofErr w:type="spellStart"/>
      <w:r>
        <w:t>nachkömmlingen</w:t>
      </w:r>
      <w:proofErr w:type="spellEnd"/>
      <w:r>
        <w:t xml:space="preserve"> Abrahams </w:t>
      </w:r>
      <w:proofErr w:type="spellStart"/>
      <w:r>
        <w:t>ain</w:t>
      </w:r>
      <w:proofErr w:type="spellEnd"/>
      <w:r>
        <w:t xml:space="preserve"> vertrag </w:t>
      </w:r>
      <w:proofErr w:type="spellStart"/>
      <w:r>
        <w:t>vnd</w:t>
      </w:r>
      <w:proofErr w:type="spellEnd"/>
      <w:r>
        <w:t xml:space="preserve"> </w:t>
      </w:r>
      <w:proofErr w:type="spellStart"/>
      <w:r>
        <w:t>bund</w:t>
      </w:r>
      <w:proofErr w:type="spellEnd"/>
      <w:r>
        <w:t xml:space="preserve"> gemacht/ </w:t>
      </w:r>
      <w:proofErr w:type="spellStart"/>
      <w:r>
        <w:t>vnd</w:t>
      </w:r>
      <w:proofErr w:type="spellEnd"/>
      <w:r>
        <w:t xml:space="preserve"> sie sehr gemehret: hat er </w:t>
      </w:r>
      <w:proofErr w:type="spellStart"/>
      <w:r>
        <w:t>jnen</w:t>
      </w:r>
      <w:proofErr w:type="spellEnd"/>
      <w:r>
        <w:t xml:space="preserve"> seinen willen </w:t>
      </w:r>
      <w:proofErr w:type="spellStart"/>
      <w:r>
        <w:t>vil</w:t>
      </w:r>
      <w:proofErr w:type="spellEnd"/>
      <w:r>
        <w:t xml:space="preserve"> klärer </w:t>
      </w:r>
      <w:proofErr w:type="spellStart"/>
      <w:r>
        <w:t>vnd</w:t>
      </w:r>
      <w:proofErr w:type="spellEnd"/>
      <w:r>
        <w:t xml:space="preserve"> </w:t>
      </w:r>
      <w:proofErr w:type="spellStart"/>
      <w:r>
        <w:t>weitläüfftiger</w:t>
      </w:r>
      <w:proofErr w:type="spellEnd"/>
      <w:r>
        <w:t xml:space="preserve"> offenbaret/ wie solcher in den </w:t>
      </w:r>
      <w:proofErr w:type="spellStart"/>
      <w:r>
        <w:t>zehen</w:t>
      </w:r>
      <w:proofErr w:type="spellEnd"/>
      <w:r>
        <w:t xml:space="preserve"> </w:t>
      </w:r>
      <w:proofErr w:type="spellStart"/>
      <w:r>
        <w:t>gebotten</w:t>
      </w:r>
      <w:proofErr w:type="spellEnd"/>
      <w:r>
        <w:t xml:space="preserve"> verfasset ist/ </w:t>
      </w:r>
      <w:proofErr w:type="spellStart"/>
      <w:r>
        <w:t>vnd</w:t>
      </w:r>
      <w:proofErr w:type="spellEnd"/>
      <w:r>
        <w:t xml:space="preserve"> dran </w:t>
      </w:r>
      <w:proofErr w:type="spellStart"/>
      <w:r>
        <w:t>gehenckt</w:t>
      </w:r>
      <w:proofErr w:type="spellEnd"/>
      <w:r>
        <w:t xml:space="preserve">/ die </w:t>
      </w:r>
      <w:proofErr w:type="spellStart"/>
      <w:r>
        <w:t>opffer</w:t>
      </w:r>
      <w:proofErr w:type="spellEnd"/>
      <w:r>
        <w:t xml:space="preserve"> </w:t>
      </w:r>
      <w:proofErr w:type="spellStart"/>
      <w:r>
        <w:t>sampt</w:t>
      </w:r>
      <w:proofErr w:type="spellEnd"/>
      <w:r>
        <w:t xml:space="preserve"> andern Ceremonien: welche nicht </w:t>
      </w:r>
      <w:proofErr w:type="spellStart"/>
      <w:r>
        <w:t>allain</w:t>
      </w:r>
      <w:proofErr w:type="spellEnd"/>
      <w:r>
        <w:t xml:space="preserve"> </w:t>
      </w:r>
      <w:proofErr w:type="spellStart"/>
      <w:r>
        <w:t>disz</w:t>
      </w:r>
      <w:proofErr w:type="spellEnd"/>
      <w:r>
        <w:t xml:space="preserve"> </w:t>
      </w:r>
      <w:proofErr w:type="spellStart"/>
      <w:r>
        <w:t>volck</w:t>
      </w:r>
      <w:proofErr w:type="spellEnd"/>
      <w:r>
        <w:t xml:space="preserve"> Gottes von allen anderen Nation </w:t>
      </w:r>
      <w:proofErr w:type="spellStart"/>
      <w:r>
        <w:t>vnd</w:t>
      </w:r>
      <w:proofErr w:type="spellEnd"/>
      <w:r>
        <w:t xml:space="preserve"> </w:t>
      </w:r>
      <w:proofErr w:type="spellStart"/>
      <w:r>
        <w:t>Völckern</w:t>
      </w:r>
      <w:proofErr w:type="spellEnd"/>
      <w:r>
        <w:t xml:space="preserve"> absonderten: </w:t>
      </w:r>
      <w:proofErr w:type="spellStart"/>
      <w:r>
        <w:t>sonder</w:t>
      </w:r>
      <w:proofErr w:type="spellEnd"/>
      <w:r>
        <w:t xml:space="preserve"> </w:t>
      </w:r>
      <w:proofErr w:type="spellStart"/>
      <w:r>
        <w:t>jnen</w:t>
      </w:r>
      <w:proofErr w:type="spellEnd"/>
      <w:r>
        <w:t xml:space="preserve"> auch gewisse </w:t>
      </w:r>
      <w:proofErr w:type="spellStart"/>
      <w:r>
        <w:t>warzaichen</w:t>
      </w:r>
      <w:proofErr w:type="spellEnd"/>
      <w:r>
        <w:t xml:space="preserve"> </w:t>
      </w:r>
      <w:proofErr w:type="spellStart"/>
      <w:r>
        <w:t>vnd</w:t>
      </w:r>
      <w:proofErr w:type="spellEnd"/>
      <w:r>
        <w:t xml:space="preserve"> </w:t>
      </w:r>
      <w:proofErr w:type="spellStart"/>
      <w:r>
        <w:t>zeügnussen</w:t>
      </w:r>
      <w:proofErr w:type="spellEnd"/>
      <w:r>
        <w:t xml:space="preserve"> waren/ des </w:t>
      </w:r>
      <w:proofErr w:type="spellStart"/>
      <w:r>
        <w:t>zukünfftigen</w:t>
      </w:r>
      <w:proofErr w:type="spellEnd"/>
      <w:r>
        <w:t xml:space="preserve"> Christi/ </w:t>
      </w:r>
      <w:proofErr w:type="spellStart"/>
      <w:r>
        <w:t>vnd</w:t>
      </w:r>
      <w:proofErr w:type="spellEnd"/>
      <w:r>
        <w:t xml:space="preserve"> alles dessen was er leiden </w:t>
      </w:r>
      <w:proofErr w:type="spellStart"/>
      <w:r>
        <w:t>solt</w:t>
      </w:r>
      <w:proofErr w:type="spellEnd"/>
      <w:r>
        <w:t xml:space="preserve">/ </w:t>
      </w:r>
      <w:proofErr w:type="spellStart"/>
      <w:r>
        <w:t>vns</w:t>
      </w:r>
      <w:proofErr w:type="spellEnd"/>
      <w:r>
        <w:t xml:space="preserve"> von dem </w:t>
      </w:r>
      <w:proofErr w:type="spellStart"/>
      <w:r>
        <w:t>zorn</w:t>
      </w:r>
      <w:proofErr w:type="spellEnd"/>
      <w:r>
        <w:t xml:space="preserve"> Gottes </w:t>
      </w:r>
      <w:proofErr w:type="spellStart"/>
      <w:r>
        <w:t>zuerretten</w:t>
      </w:r>
      <w:proofErr w:type="spellEnd"/>
      <w:r>
        <w:t xml:space="preserve">/ </w:t>
      </w:r>
      <w:proofErr w:type="spellStart"/>
      <w:r>
        <w:t>auff</w:t>
      </w:r>
      <w:proofErr w:type="spellEnd"/>
      <w:r>
        <w:t xml:space="preserve"> </w:t>
      </w:r>
      <w:proofErr w:type="spellStart"/>
      <w:r>
        <w:t>dasz</w:t>
      </w:r>
      <w:proofErr w:type="spellEnd"/>
      <w:r>
        <w:t xml:space="preserve"> sie sich </w:t>
      </w:r>
      <w:proofErr w:type="spellStart"/>
      <w:r>
        <w:t>gewisz</w:t>
      </w:r>
      <w:proofErr w:type="spellEnd"/>
      <w:r>
        <w:t xml:space="preserve"> </w:t>
      </w:r>
      <w:proofErr w:type="spellStart"/>
      <w:r>
        <w:t>könten</w:t>
      </w:r>
      <w:proofErr w:type="spellEnd"/>
      <w:r>
        <w:t xml:space="preserve"> </w:t>
      </w:r>
      <w:proofErr w:type="spellStart"/>
      <w:r>
        <w:t>auff</w:t>
      </w:r>
      <w:proofErr w:type="spellEnd"/>
      <w:r>
        <w:t xml:space="preserve"> den verlassen/ </w:t>
      </w:r>
      <w:proofErr w:type="spellStart"/>
      <w:r>
        <w:t>auff</w:t>
      </w:r>
      <w:proofErr w:type="spellEnd"/>
      <w:r>
        <w:t xml:space="preserve"> welches </w:t>
      </w:r>
      <w:proofErr w:type="spellStart"/>
      <w:r>
        <w:t>ankunfft</w:t>
      </w:r>
      <w:proofErr w:type="spellEnd"/>
      <w:r>
        <w:t xml:space="preserve"> sie hofften. </w:t>
      </w:r>
    </w:p>
    <w:p w14:paraId="799442D5" w14:textId="77777777" w:rsidR="009F6184" w:rsidRDefault="009F6184" w:rsidP="009F6184">
      <w:pPr>
        <w:pStyle w:val="StandardWeb"/>
      </w:pPr>
      <w:r>
        <w:t xml:space="preserve">Weiter/ dieweil auch Gott der allmächtig </w:t>
      </w:r>
      <w:proofErr w:type="spellStart"/>
      <w:r>
        <w:t>wol</w:t>
      </w:r>
      <w:proofErr w:type="spellEnd"/>
      <w:r>
        <w:t xml:space="preserve"> </w:t>
      </w:r>
      <w:proofErr w:type="spellStart"/>
      <w:r>
        <w:t>wüszte</w:t>
      </w:r>
      <w:proofErr w:type="spellEnd"/>
      <w:r>
        <w:t xml:space="preserve">/ </w:t>
      </w:r>
      <w:proofErr w:type="spellStart"/>
      <w:r>
        <w:t>dasz</w:t>
      </w:r>
      <w:proofErr w:type="spellEnd"/>
      <w:r>
        <w:t xml:space="preserve"> der </w:t>
      </w:r>
      <w:proofErr w:type="spellStart"/>
      <w:r>
        <w:t>Sathan</w:t>
      </w:r>
      <w:proofErr w:type="spellEnd"/>
      <w:r>
        <w:t xml:space="preserve"> falsche Propheten würde erwecken/ welche </w:t>
      </w:r>
      <w:proofErr w:type="spellStart"/>
      <w:r>
        <w:t>vnder</w:t>
      </w:r>
      <w:proofErr w:type="spellEnd"/>
      <w:r>
        <w:t xml:space="preserve"> dem schein </w:t>
      </w:r>
      <w:proofErr w:type="spellStart"/>
      <w:r>
        <w:t>göttlichs</w:t>
      </w:r>
      <w:proofErr w:type="spellEnd"/>
      <w:r>
        <w:t xml:space="preserve"> </w:t>
      </w:r>
      <w:proofErr w:type="spellStart"/>
      <w:r>
        <w:t>worts</w:t>
      </w:r>
      <w:proofErr w:type="spellEnd"/>
      <w:r>
        <w:t xml:space="preserve"> </w:t>
      </w:r>
      <w:proofErr w:type="spellStart"/>
      <w:r>
        <w:t>jre</w:t>
      </w:r>
      <w:proofErr w:type="spellEnd"/>
      <w:r>
        <w:t xml:space="preserve"> lügen würden </w:t>
      </w:r>
      <w:proofErr w:type="spellStart"/>
      <w:r>
        <w:t>fürbringen</w:t>
      </w:r>
      <w:proofErr w:type="spellEnd"/>
      <w:r>
        <w:t xml:space="preserve">: hat er </w:t>
      </w:r>
      <w:proofErr w:type="spellStart"/>
      <w:r>
        <w:t>gewölt</w:t>
      </w:r>
      <w:proofErr w:type="spellEnd"/>
      <w:r>
        <w:t xml:space="preserve"> </w:t>
      </w:r>
      <w:proofErr w:type="spellStart"/>
      <w:r>
        <w:t>dasz</w:t>
      </w:r>
      <w:proofErr w:type="spellEnd"/>
      <w:r>
        <w:t xml:space="preserve"> Moises </w:t>
      </w:r>
      <w:proofErr w:type="spellStart"/>
      <w:r>
        <w:t>vnd</w:t>
      </w:r>
      <w:proofErr w:type="spellEnd"/>
      <w:r>
        <w:t xml:space="preserve"> die Propheten alles </w:t>
      </w:r>
      <w:proofErr w:type="spellStart"/>
      <w:r>
        <w:t>beschriben</w:t>
      </w:r>
      <w:proofErr w:type="spellEnd"/>
      <w:r>
        <w:t xml:space="preserve">/ was er hatte offenbaret/ damit die falsche Propheten das </w:t>
      </w:r>
      <w:proofErr w:type="spellStart"/>
      <w:r>
        <w:t>volck</w:t>
      </w:r>
      <w:proofErr w:type="spellEnd"/>
      <w:r>
        <w:t xml:space="preserve"> </w:t>
      </w:r>
      <w:proofErr w:type="spellStart"/>
      <w:r>
        <w:t>nit</w:t>
      </w:r>
      <w:proofErr w:type="spellEnd"/>
      <w:r>
        <w:t xml:space="preserve"> leichtlich </w:t>
      </w:r>
      <w:proofErr w:type="spellStart"/>
      <w:r>
        <w:t>könten</w:t>
      </w:r>
      <w:proofErr w:type="spellEnd"/>
      <w:r>
        <w:t xml:space="preserve"> </w:t>
      </w:r>
      <w:proofErr w:type="spellStart"/>
      <w:r>
        <w:t>betriegen</w:t>
      </w:r>
      <w:proofErr w:type="spellEnd"/>
      <w:r>
        <w:t xml:space="preserve">. </w:t>
      </w:r>
    </w:p>
    <w:p w14:paraId="47D4E163" w14:textId="77777777" w:rsidR="009F6184" w:rsidRDefault="009F6184" w:rsidP="009F6184">
      <w:pPr>
        <w:pStyle w:val="berschrift2"/>
      </w:pPr>
      <w:r>
        <w:t>XIII.</w:t>
      </w:r>
    </w:p>
    <w:p w14:paraId="4CD75E1E" w14:textId="77777777" w:rsidR="009F6184" w:rsidRDefault="009F6184" w:rsidP="009F6184">
      <w:pPr>
        <w:pStyle w:val="StandardWeb"/>
      </w:pPr>
      <w:r>
        <w:t xml:space="preserve">Letztlich aber als die zeit kommen war/ welche er von </w:t>
      </w:r>
      <w:proofErr w:type="spellStart"/>
      <w:r>
        <w:t>ewigkait</w:t>
      </w:r>
      <w:proofErr w:type="spellEnd"/>
      <w:r>
        <w:t xml:space="preserve"> nach seiner </w:t>
      </w:r>
      <w:proofErr w:type="spellStart"/>
      <w:r>
        <w:t>vnauszsprechlichen</w:t>
      </w:r>
      <w:proofErr w:type="spellEnd"/>
      <w:r>
        <w:t xml:space="preserve"> </w:t>
      </w:r>
      <w:proofErr w:type="spellStart"/>
      <w:r>
        <w:t>weiszhait</w:t>
      </w:r>
      <w:proofErr w:type="spellEnd"/>
      <w:r>
        <w:t xml:space="preserve"> bestimmt hatte: hat er seine zusage gehalten/ das ist/ seinen ewigen </w:t>
      </w:r>
      <w:proofErr w:type="spellStart"/>
      <w:r>
        <w:t>Sone</w:t>
      </w:r>
      <w:proofErr w:type="spellEnd"/>
      <w:r>
        <w:t xml:space="preserve"> vom </w:t>
      </w:r>
      <w:proofErr w:type="spellStart"/>
      <w:r>
        <w:t>himmel</w:t>
      </w:r>
      <w:proofErr w:type="spellEnd"/>
      <w:r>
        <w:t xml:space="preserve"> gesandt/ welcher durch die </w:t>
      </w:r>
      <w:proofErr w:type="spellStart"/>
      <w:r>
        <w:t>krafft</w:t>
      </w:r>
      <w:proofErr w:type="spellEnd"/>
      <w:r>
        <w:t xml:space="preserve"> des </w:t>
      </w:r>
      <w:proofErr w:type="spellStart"/>
      <w:r>
        <w:t>hailigen</w:t>
      </w:r>
      <w:proofErr w:type="spellEnd"/>
      <w:r>
        <w:t xml:space="preserve"> </w:t>
      </w:r>
      <w:proofErr w:type="spellStart"/>
      <w:r>
        <w:t>Gaistes</w:t>
      </w:r>
      <w:proofErr w:type="spellEnd"/>
      <w:r>
        <w:t xml:space="preserve">/ von der </w:t>
      </w:r>
      <w:proofErr w:type="spellStart"/>
      <w:r>
        <w:t>substantz</w:t>
      </w:r>
      <w:proofErr w:type="spellEnd"/>
      <w:r>
        <w:t xml:space="preserve"> der </w:t>
      </w:r>
      <w:proofErr w:type="spellStart"/>
      <w:r>
        <w:t>jungfrauwen</w:t>
      </w:r>
      <w:proofErr w:type="spellEnd"/>
      <w:r>
        <w:t xml:space="preserve"> Marie/ des </w:t>
      </w:r>
      <w:proofErr w:type="spellStart"/>
      <w:r>
        <w:t>stamms</w:t>
      </w:r>
      <w:proofErr w:type="spellEnd"/>
      <w:r>
        <w:t xml:space="preserve"> </w:t>
      </w:r>
      <w:proofErr w:type="spellStart"/>
      <w:r>
        <w:t>Abrahe</w:t>
      </w:r>
      <w:proofErr w:type="spellEnd"/>
      <w:r>
        <w:t xml:space="preserve"> </w:t>
      </w:r>
      <w:proofErr w:type="spellStart"/>
      <w:r>
        <w:t>vnd</w:t>
      </w:r>
      <w:proofErr w:type="spellEnd"/>
      <w:r>
        <w:t xml:space="preserve"> </w:t>
      </w:r>
      <w:proofErr w:type="spellStart"/>
      <w:r>
        <w:t>Dauids</w:t>
      </w:r>
      <w:proofErr w:type="spellEnd"/>
      <w:r>
        <w:t xml:space="preserve">/ </w:t>
      </w:r>
      <w:proofErr w:type="spellStart"/>
      <w:r>
        <w:t>ainen</w:t>
      </w:r>
      <w:proofErr w:type="spellEnd"/>
      <w:r>
        <w:t xml:space="preserve"> waren menschlichen leib an sich genommen hat/ mit welchem leib Gott der Herr </w:t>
      </w:r>
      <w:proofErr w:type="spellStart"/>
      <w:r>
        <w:t>aine</w:t>
      </w:r>
      <w:proofErr w:type="spellEnd"/>
      <w:r>
        <w:t xml:space="preserve"> </w:t>
      </w:r>
      <w:proofErr w:type="spellStart"/>
      <w:r>
        <w:t>gantz</w:t>
      </w:r>
      <w:proofErr w:type="spellEnd"/>
      <w:r>
        <w:t xml:space="preserve"> </w:t>
      </w:r>
      <w:proofErr w:type="spellStart"/>
      <w:r>
        <w:t>vnbefleckte</w:t>
      </w:r>
      <w:proofErr w:type="spellEnd"/>
      <w:r>
        <w:t xml:space="preserve"> raine </w:t>
      </w:r>
      <w:proofErr w:type="spellStart"/>
      <w:r>
        <w:t>vnd</w:t>
      </w:r>
      <w:proofErr w:type="spellEnd"/>
      <w:r>
        <w:t xml:space="preserve"> </w:t>
      </w:r>
      <w:proofErr w:type="spellStart"/>
      <w:r>
        <w:t>hailige</w:t>
      </w:r>
      <w:proofErr w:type="spellEnd"/>
      <w:r>
        <w:t xml:space="preserve"> </w:t>
      </w:r>
      <w:proofErr w:type="spellStart"/>
      <w:r>
        <w:t>seel</w:t>
      </w:r>
      <w:proofErr w:type="spellEnd"/>
      <w:r>
        <w:t xml:space="preserve">/ durch dieselbige </w:t>
      </w:r>
      <w:proofErr w:type="spellStart"/>
      <w:r>
        <w:t>krafft</w:t>
      </w:r>
      <w:proofErr w:type="spellEnd"/>
      <w:r>
        <w:t xml:space="preserve"> des </w:t>
      </w:r>
      <w:proofErr w:type="spellStart"/>
      <w:r>
        <w:t>hailigen</w:t>
      </w:r>
      <w:proofErr w:type="spellEnd"/>
      <w:r>
        <w:t xml:space="preserve"> </w:t>
      </w:r>
      <w:proofErr w:type="spellStart"/>
      <w:r>
        <w:t>Gaistes</w:t>
      </w:r>
      <w:proofErr w:type="spellEnd"/>
      <w:r>
        <w:t xml:space="preserve"> erschaffen/ </w:t>
      </w:r>
      <w:proofErr w:type="spellStart"/>
      <w:r>
        <w:t>verainiget</w:t>
      </w:r>
      <w:proofErr w:type="spellEnd"/>
      <w:r>
        <w:t xml:space="preserve"> </w:t>
      </w:r>
      <w:proofErr w:type="spellStart"/>
      <w:r>
        <w:t>vnd</w:t>
      </w:r>
      <w:proofErr w:type="spellEnd"/>
      <w:r>
        <w:t xml:space="preserve"> verbunden hat/ </w:t>
      </w:r>
      <w:proofErr w:type="spellStart"/>
      <w:r>
        <w:t>vnd</w:t>
      </w:r>
      <w:proofErr w:type="spellEnd"/>
      <w:r>
        <w:t xml:space="preserve"> ist also </w:t>
      </w:r>
      <w:proofErr w:type="spellStart"/>
      <w:r>
        <w:t>ain</w:t>
      </w:r>
      <w:proofErr w:type="spellEnd"/>
      <w:r>
        <w:t xml:space="preserve"> </w:t>
      </w:r>
      <w:proofErr w:type="spellStart"/>
      <w:r>
        <w:t>warer</w:t>
      </w:r>
      <w:proofErr w:type="spellEnd"/>
      <w:r>
        <w:t xml:space="preserve"> Mittler worden/ wie droben gesagt: </w:t>
      </w:r>
      <w:proofErr w:type="spellStart"/>
      <w:r>
        <w:t>Vnd</w:t>
      </w:r>
      <w:proofErr w:type="spellEnd"/>
      <w:r>
        <w:t xml:space="preserve"> hat in der </w:t>
      </w:r>
      <w:proofErr w:type="spellStart"/>
      <w:r>
        <w:t>warhait</w:t>
      </w:r>
      <w:proofErr w:type="spellEnd"/>
      <w:r>
        <w:t xml:space="preserve"> alles erfüllet </w:t>
      </w:r>
      <w:proofErr w:type="spellStart"/>
      <w:r>
        <w:t>vnd</w:t>
      </w:r>
      <w:proofErr w:type="spellEnd"/>
      <w:r>
        <w:t xml:space="preserve"> vollbracht/ was da </w:t>
      </w:r>
      <w:proofErr w:type="spellStart"/>
      <w:r>
        <w:t>muszt</w:t>
      </w:r>
      <w:proofErr w:type="spellEnd"/>
      <w:r>
        <w:t xml:space="preserve"> erfüllet </w:t>
      </w:r>
      <w:proofErr w:type="spellStart"/>
      <w:r>
        <w:t>vnd</w:t>
      </w:r>
      <w:proofErr w:type="spellEnd"/>
      <w:r>
        <w:t xml:space="preserve"> </w:t>
      </w:r>
      <w:proofErr w:type="spellStart"/>
      <w:r>
        <w:t>volbracht</w:t>
      </w:r>
      <w:proofErr w:type="spellEnd"/>
      <w:r>
        <w:t xml:space="preserve"> sein/ </w:t>
      </w:r>
      <w:proofErr w:type="spellStart"/>
      <w:r>
        <w:t>auff</w:t>
      </w:r>
      <w:proofErr w:type="spellEnd"/>
      <w:r>
        <w:t xml:space="preserve"> </w:t>
      </w:r>
      <w:proofErr w:type="spellStart"/>
      <w:r>
        <w:t>dasz</w:t>
      </w:r>
      <w:proofErr w:type="spellEnd"/>
      <w:r>
        <w:t xml:space="preserve"> die </w:t>
      </w:r>
      <w:proofErr w:type="spellStart"/>
      <w:r>
        <w:t>menschen</w:t>
      </w:r>
      <w:proofErr w:type="spellEnd"/>
      <w:r>
        <w:t xml:space="preserve"> mit </w:t>
      </w:r>
      <w:proofErr w:type="spellStart"/>
      <w:r>
        <w:t>gott</w:t>
      </w:r>
      <w:proofErr w:type="spellEnd"/>
      <w:r>
        <w:t xml:space="preserve"> dem Herren </w:t>
      </w:r>
      <w:proofErr w:type="spellStart"/>
      <w:r>
        <w:t>versönet</w:t>
      </w:r>
      <w:proofErr w:type="spellEnd"/>
      <w:r>
        <w:t xml:space="preserve"> wurden. </w:t>
      </w:r>
    </w:p>
    <w:p w14:paraId="7D4285DA" w14:textId="77777777" w:rsidR="009F6184" w:rsidRDefault="009F6184" w:rsidP="009F6184">
      <w:pPr>
        <w:pStyle w:val="berschrift2"/>
      </w:pPr>
      <w:proofErr w:type="spellStart"/>
      <w:r>
        <w:t>XIIII</w:t>
      </w:r>
      <w:proofErr w:type="spellEnd"/>
      <w:r>
        <w:t>.</w:t>
      </w:r>
    </w:p>
    <w:p w14:paraId="7C15FE0B" w14:textId="77777777" w:rsidR="009F6184" w:rsidRDefault="009F6184" w:rsidP="009F6184">
      <w:pPr>
        <w:pStyle w:val="StandardWeb"/>
      </w:pPr>
      <w:r>
        <w:t xml:space="preserve">Wie nun solches alles </w:t>
      </w:r>
      <w:proofErr w:type="spellStart"/>
      <w:r>
        <w:t>volbracht</w:t>
      </w:r>
      <w:proofErr w:type="spellEnd"/>
      <w:r>
        <w:t xml:space="preserve">/ </w:t>
      </w:r>
      <w:proofErr w:type="spellStart"/>
      <w:r>
        <w:t>vnd</w:t>
      </w:r>
      <w:proofErr w:type="spellEnd"/>
      <w:r>
        <w:t xml:space="preserve"> Jesus Christus </w:t>
      </w:r>
      <w:proofErr w:type="spellStart"/>
      <w:r>
        <w:t>hinauff</w:t>
      </w:r>
      <w:proofErr w:type="spellEnd"/>
      <w:r>
        <w:t xml:space="preserve"> gen </w:t>
      </w:r>
      <w:proofErr w:type="spellStart"/>
      <w:r>
        <w:t>himmel</w:t>
      </w:r>
      <w:proofErr w:type="spellEnd"/>
      <w:r>
        <w:t xml:space="preserve"> </w:t>
      </w:r>
      <w:proofErr w:type="spellStart"/>
      <w:r>
        <w:t>gefaren</w:t>
      </w:r>
      <w:proofErr w:type="spellEnd"/>
      <w:r>
        <w:t xml:space="preserve">/ hat er </w:t>
      </w:r>
      <w:proofErr w:type="spellStart"/>
      <w:r>
        <w:t>gewölt</w:t>
      </w:r>
      <w:proofErr w:type="spellEnd"/>
      <w:r>
        <w:t xml:space="preserve">/ </w:t>
      </w:r>
      <w:proofErr w:type="spellStart"/>
      <w:r>
        <w:t>dasz</w:t>
      </w:r>
      <w:proofErr w:type="spellEnd"/>
      <w:r>
        <w:t xml:space="preserve"> alle </w:t>
      </w:r>
      <w:proofErr w:type="spellStart"/>
      <w:r>
        <w:t>dise</w:t>
      </w:r>
      <w:proofErr w:type="spellEnd"/>
      <w:r>
        <w:t xml:space="preserve"> lehr/ nicht </w:t>
      </w:r>
      <w:proofErr w:type="spellStart"/>
      <w:r>
        <w:t>allain</w:t>
      </w:r>
      <w:proofErr w:type="spellEnd"/>
      <w:r>
        <w:t xml:space="preserve"> mündlich durch die </w:t>
      </w:r>
      <w:proofErr w:type="spellStart"/>
      <w:r>
        <w:t>Apostelen</w:t>
      </w:r>
      <w:proofErr w:type="spellEnd"/>
      <w:r>
        <w:t xml:space="preserve"> </w:t>
      </w:r>
      <w:proofErr w:type="spellStart"/>
      <w:r>
        <w:t>vnd</w:t>
      </w:r>
      <w:proofErr w:type="spellEnd"/>
      <w:r>
        <w:t xml:space="preserve"> </w:t>
      </w:r>
      <w:proofErr w:type="spellStart"/>
      <w:r>
        <w:t>Euangelisten</w:t>
      </w:r>
      <w:proofErr w:type="spellEnd"/>
      <w:r>
        <w:t xml:space="preserve"> verkündiget: </w:t>
      </w:r>
      <w:proofErr w:type="spellStart"/>
      <w:r>
        <w:t>sonder</w:t>
      </w:r>
      <w:proofErr w:type="spellEnd"/>
      <w:r>
        <w:t xml:space="preserve"> auch mit </w:t>
      </w:r>
      <w:proofErr w:type="spellStart"/>
      <w:r>
        <w:t>jrer</w:t>
      </w:r>
      <w:proofErr w:type="spellEnd"/>
      <w:r>
        <w:t xml:space="preserve"> </w:t>
      </w:r>
      <w:proofErr w:type="spellStart"/>
      <w:r>
        <w:t>hand</w:t>
      </w:r>
      <w:proofErr w:type="spellEnd"/>
      <w:r>
        <w:t xml:space="preserve"> </w:t>
      </w:r>
      <w:proofErr w:type="spellStart"/>
      <w:r>
        <w:t>geschriben</w:t>
      </w:r>
      <w:proofErr w:type="spellEnd"/>
      <w:r>
        <w:t xml:space="preserve"> wurde/ </w:t>
      </w:r>
      <w:proofErr w:type="spellStart"/>
      <w:r>
        <w:t>auff</w:t>
      </w:r>
      <w:proofErr w:type="spellEnd"/>
      <w:r>
        <w:t xml:space="preserve"> </w:t>
      </w:r>
      <w:proofErr w:type="spellStart"/>
      <w:r>
        <w:t>dasz</w:t>
      </w:r>
      <w:proofErr w:type="spellEnd"/>
      <w:r>
        <w:t xml:space="preserve"> die </w:t>
      </w:r>
      <w:proofErr w:type="spellStart"/>
      <w:r>
        <w:t>kirche</w:t>
      </w:r>
      <w:proofErr w:type="spellEnd"/>
      <w:r>
        <w:t xml:space="preserve"> </w:t>
      </w:r>
      <w:proofErr w:type="spellStart"/>
      <w:r>
        <w:t>bisz</w:t>
      </w:r>
      <w:proofErr w:type="spellEnd"/>
      <w:r>
        <w:t xml:space="preserve"> zum ende der </w:t>
      </w:r>
      <w:proofErr w:type="spellStart"/>
      <w:r>
        <w:t>welt</w:t>
      </w:r>
      <w:proofErr w:type="spellEnd"/>
      <w:r>
        <w:t xml:space="preserve"> </w:t>
      </w:r>
      <w:proofErr w:type="spellStart"/>
      <w:r>
        <w:t>ain</w:t>
      </w:r>
      <w:proofErr w:type="spellEnd"/>
      <w:r>
        <w:t xml:space="preserve"> gewisse lehr </w:t>
      </w:r>
      <w:proofErr w:type="spellStart"/>
      <w:r>
        <w:t>hette</w:t>
      </w:r>
      <w:proofErr w:type="spellEnd"/>
      <w:r>
        <w:t xml:space="preserve">/ </w:t>
      </w:r>
      <w:proofErr w:type="spellStart"/>
      <w:r>
        <w:t>auff</w:t>
      </w:r>
      <w:proofErr w:type="spellEnd"/>
      <w:r>
        <w:t xml:space="preserve"> welche sie </w:t>
      </w:r>
      <w:proofErr w:type="spellStart"/>
      <w:r>
        <w:t>fussen</w:t>
      </w:r>
      <w:proofErr w:type="spellEnd"/>
      <w:r>
        <w:t xml:space="preserve">/ </w:t>
      </w:r>
      <w:proofErr w:type="spellStart"/>
      <w:r>
        <w:t>vnd</w:t>
      </w:r>
      <w:proofErr w:type="spellEnd"/>
      <w:r>
        <w:t xml:space="preserve"> sich verlassen möchte: Durch welche sie auch gar hell </w:t>
      </w:r>
      <w:proofErr w:type="spellStart"/>
      <w:r>
        <w:t>vnd</w:t>
      </w:r>
      <w:proofErr w:type="spellEnd"/>
      <w:r>
        <w:t xml:space="preserve"> </w:t>
      </w:r>
      <w:proofErr w:type="spellStart"/>
      <w:r>
        <w:t>klat</w:t>
      </w:r>
      <w:proofErr w:type="spellEnd"/>
      <w:r>
        <w:t xml:space="preserve"> </w:t>
      </w:r>
      <w:proofErr w:type="spellStart"/>
      <w:r>
        <w:t>vnderschaiden</w:t>
      </w:r>
      <w:proofErr w:type="spellEnd"/>
      <w:r>
        <w:t xml:space="preserve"> möchte/ die lügen aller falschen </w:t>
      </w:r>
      <w:proofErr w:type="spellStart"/>
      <w:r>
        <w:t>Apostelen</w:t>
      </w:r>
      <w:proofErr w:type="spellEnd"/>
      <w:r>
        <w:t xml:space="preserve"> </w:t>
      </w:r>
      <w:proofErr w:type="spellStart"/>
      <w:r>
        <w:t>vnd</w:t>
      </w:r>
      <w:proofErr w:type="spellEnd"/>
      <w:r>
        <w:t xml:space="preserve"> Antechristen/ von der </w:t>
      </w:r>
      <w:proofErr w:type="spellStart"/>
      <w:r>
        <w:t>ainigen</w:t>
      </w:r>
      <w:proofErr w:type="spellEnd"/>
      <w:r>
        <w:t xml:space="preserve"> </w:t>
      </w:r>
      <w:proofErr w:type="spellStart"/>
      <w:r>
        <w:t>warhait</w:t>
      </w:r>
      <w:proofErr w:type="spellEnd"/>
      <w:r>
        <w:t xml:space="preserve"> Gottes: welche </w:t>
      </w:r>
      <w:proofErr w:type="spellStart"/>
      <w:r>
        <w:t>volkommenlich</w:t>
      </w:r>
      <w:proofErr w:type="spellEnd"/>
      <w:r>
        <w:t xml:space="preserve"> verfasset ist in den </w:t>
      </w:r>
      <w:proofErr w:type="spellStart"/>
      <w:r>
        <w:t>büchern</w:t>
      </w:r>
      <w:proofErr w:type="spellEnd"/>
      <w:r>
        <w:t xml:space="preserve"> </w:t>
      </w:r>
      <w:proofErr w:type="spellStart"/>
      <w:r>
        <w:t>baider</w:t>
      </w:r>
      <w:proofErr w:type="spellEnd"/>
      <w:r>
        <w:t xml:space="preserve"> Testament/ das ist/ des alten </w:t>
      </w:r>
      <w:proofErr w:type="spellStart"/>
      <w:r>
        <w:t>vnd</w:t>
      </w:r>
      <w:proofErr w:type="spellEnd"/>
      <w:r>
        <w:t xml:space="preserve"> </w:t>
      </w:r>
      <w:proofErr w:type="spellStart"/>
      <w:r>
        <w:t>neüwen</w:t>
      </w:r>
      <w:proofErr w:type="spellEnd"/>
      <w:r>
        <w:t xml:space="preserve">: Also/ </w:t>
      </w:r>
      <w:proofErr w:type="spellStart"/>
      <w:r>
        <w:t>dasz</w:t>
      </w:r>
      <w:proofErr w:type="spellEnd"/>
      <w:r>
        <w:t xml:space="preserve"> etwas daran </w:t>
      </w:r>
      <w:proofErr w:type="spellStart"/>
      <w:r>
        <w:t>zuändern</w:t>
      </w:r>
      <w:proofErr w:type="spellEnd"/>
      <w:r>
        <w:t xml:space="preserve">/ darzu oder </w:t>
      </w:r>
      <w:proofErr w:type="spellStart"/>
      <w:r>
        <w:t>dauon</w:t>
      </w:r>
      <w:proofErr w:type="spellEnd"/>
      <w:r>
        <w:t xml:space="preserve"> </w:t>
      </w:r>
      <w:proofErr w:type="spellStart"/>
      <w:r>
        <w:t>zuthun</w:t>
      </w:r>
      <w:proofErr w:type="spellEnd"/>
      <w:r>
        <w:t xml:space="preserve"> niemands macht hat. </w:t>
      </w:r>
    </w:p>
    <w:p w14:paraId="72BFE3F4" w14:textId="77777777" w:rsidR="009F6184" w:rsidRDefault="009F6184" w:rsidP="009F6184">
      <w:pPr>
        <w:pStyle w:val="berschrift2"/>
      </w:pPr>
      <w:r>
        <w:t>XV.</w:t>
      </w:r>
    </w:p>
    <w:p w14:paraId="46990080" w14:textId="77777777" w:rsidR="009F6184" w:rsidRDefault="009F6184" w:rsidP="009F6184">
      <w:pPr>
        <w:pStyle w:val="StandardWeb"/>
      </w:pPr>
      <w:r>
        <w:t xml:space="preserve">Dieweil aber </w:t>
      </w:r>
      <w:proofErr w:type="spellStart"/>
      <w:r>
        <w:t>dise</w:t>
      </w:r>
      <w:proofErr w:type="spellEnd"/>
      <w:r>
        <w:t xml:space="preserve"> lehr vergeblich </w:t>
      </w:r>
      <w:proofErr w:type="spellStart"/>
      <w:r>
        <w:t>beschriben</w:t>
      </w:r>
      <w:proofErr w:type="spellEnd"/>
      <w:r>
        <w:t xml:space="preserve"> </w:t>
      </w:r>
      <w:proofErr w:type="spellStart"/>
      <w:r>
        <w:t>were</w:t>
      </w:r>
      <w:proofErr w:type="spellEnd"/>
      <w:r>
        <w:t xml:space="preserve">/ wo sie </w:t>
      </w:r>
      <w:proofErr w:type="spellStart"/>
      <w:r>
        <w:t>nit</w:t>
      </w:r>
      <w:proofErr w:type="spellEnd"/>
      <w:r>
        <w:t xml:space="preserve"> </w:t>
      </w:r>
      <w:proofErr w:type="spellStart"/>
      <w:r>
        <w:t>treüwlich</w:t>
      </w:r>
      <w:proofErr w:type="spellEnd"/>
      <w:r>
        <w:t xml:space="preserve"> verkündiget/ </w:t>
      </w:r>
      <w:proofErr w:type="spellStart"/>
      <w:r>
        <w:t>auszgelegt</w:t>
      </w:r>
      <w:proofErr w:type="spellEnd"/>
      <w:r>
        <w:t xml:space="preserve">/ </w:t>
      </w:r>
      <w:proofErr w:type="spellStart"/>
      <w:r>
        <w:t>vnd</w:t>
      </w:r>
      <w:proofErr w:type="spellEnd"/>
      <w:r>
        <w:t xml:space="preserve"> erkläret würde: </w:t>
      </w:r>
      <w:proofErr w:type="spellStart"/>
      <w:r>
        <w:t>vnd</w:t>
      </w:r>
      <w:proofErr w:type="spellEnd"/>
      <w:r>
        <w:t xml:space="preserve"> aber die </w:t>
      </w:r>
      <w:proofErr w:type="spellStart"/>
      <w:r>
        <w:t>menschen</w:t>
      </w:r>
      <w:proofErr w:type="spellEnd"/>
      <w:r>
        <w:t xml:space="preserve"> das </w:t>
      </w:r>
      <w:proofErr w:type="spellStart"/>
      <w:r>
        <w:t>angesicht</w:t>
      </w:r>
      <w:proofErr w:type="spellEnd"/>
      <w:r>
        <w:t xml:space="preserve"> Gottes oder der Engel nicht können </w:t>
      </w:r>
      <w:proofErr w:type="spellStart"/>
      <w:r>
        <w:t>anschauwen</w:t>
      </w:r>
      <w:proofErr w:type="spellEnd"/>
      <w:r>
        <w:t xml:space="preserve">: hat sich Gott der Herr auch in </w:t>
      </w:r>
      <w:proofErr w:type="spellStart"/>
      <w:r>
        <w:t>disem</w:t>
      </w:r>
      <w:proofErr w:type="spellEnd"/>
      <w:r>
        <w:t xml:space="preserve"> des menschlichen </w:t>
      </w:r>
      <w:proofErr w:type="spellStart"/>
      <w:r>
        <w:t>geschlechtes</w:t>
      </w:r>
      <w:proofErr w:type="spellEnd"/>
      <w:r>
        <w:t xml:space="preserve"> erbarmet/ </w:t>
      </w:r>
      <w:proofErr w:type="spellStart"/>
      <w:r>
        <w:t>vnd</w:t>
      </w:r>
      <w:proofErr w:type="spellEnd"/>
      <w:r>
        <w:t xml:space="preserve"> in seiner </w:t>
      </w:r>
      <w:proofErr w:type="spellStart"/>
      <w:r>
        <w:t>kirchen</w:t>
      </w:r>
      <w:proofErr w:type="spellEnd"/>
      <w:r>
        <w:t xml:space="preserve"> Hirten </w:t>
      </w:r>
      <w:proofErr w:type="spellStart"/>
      <w:r>
        <w:t>vnd</w:t>
      </w:r>
      <w:proofErr w:type="spellEnd"/>
      <w:r>
        <w:t xml:space="preserve"> Lehrer verordnet/ durch welche er </w:t>
      </w:r>
      <w:proofErr w:type="spellStart"/>
      <w:r>
        <w:t>wil</w:t>
      </w:r>
      <w:proofErr w:type="spellEnd"/>
      <w:r>
        <w:t xml:space="preserve">/ </w:t>
      </w:r>
      <w:proofErr w:type="spellStart"/>
      <w:r>
        <w:t>dasz</w:t>
      </w:r>
      <w:proofErr w:type="spellEnd"/>
      <w:r>
        <w:t xml:space="preserve"> </w:t>
      </w:r>
      <w:proofErr w:type="spellStart"/>
      <w:r>
        <w:t>dise</w:t>
      </w:r>
      <w:proofErr w:type="spellEnd"/>
      <w:r>
        <w:t xml:space="preserve"> seine lehr </w:t>
      </w:r>
      <w:proofErr w:type="spellStart"/>
      <w:r>
        <w:t>gantz</w:t>
      </w:r>
      <w:proofErr w:type="spellEnd"/>
      <w:r>
        <w:t xml:space="preserve"> </w:t>
      </w:r>
      <w:proofErr w:type="spellStart"/>
      <w:r>
        <w:t>vnd</w:t>
      </w:r>
      <w:proofErr w:type="spellEnd"/>
      <w:r>
        <w:t xml:space="preserve"> </w:t>
      </w:r>
      <w:proofErr w:type="spellStart"/>
      <w:r>
        <w:t>treüwlich</w:t>
      </w:r>
      <w:proofErr w:type="spellEnd"/>
      <w:r>
        <w:t xml:space="preserve"> </w:t>
      </w:r>
      <w:proofErr w:type="spellStart"/>
      <w:r>
        <w:t>fürgetragen</w:t>
      </w:r>
      <w:proofErr w:type="spellEnd"/>
      <w:r>
        <w:t xml:space="preserve">/ </w:t>
      </w:r>
      <w:proofErr w:type="spellStart"/>
      <w:r>
        <w:t>vnd</w:t>
      </w:r>
      <w:proofErr w:type="spellEnd"/>
      <w:r>
        <w:t xml:space="preserve"> nach </w:t>
      </w:r>
      <w:proofErr w:type="spellStart"/>
      <w:r>
        <w:t>notturfft</w:t>
      </w:r>
      <w:proofErr w:type="spellEnd"/>
      <w:r>
        <w:t xml:space="preserve"> der </w:t>
      </w:r>
      <w:proofErr w:type="spellStart"/>
      <w:r>
        <w:t>kirchen</w:t>
      </w:r>
      <w:proofErr w:type="spellEnd"/>
      <w:r>
        <w:t xml:space="preserve"> </w:t>
      </w:r>
      <w:proofErr w:type="spellStart"/>
      <w:r>
        <w:t>auff</w:t>
      </w:r>
      <w:proofErr w:type="spellEnd"/>
      <w:r>
        <w:t xml:space="preserve"> alle in </w:t>
      </w:r>
      <w:proofErr w:type="spellStart"/>
      <w:r>
        <w:t>gemain</w:t>
      </w:r>
      <w:proofErr w:type="spellEnd"/>
      <w:r>
        <w:t xml:space="preserve">/ </w:t>
      </w:r>
      <w:proofErr w:type="spellStart"/>
      <w:r>
        <w:t>vnd</w:t>
      </w:r>
      <w:proofErr w:type="spellEnd"/>
      <w:r>
        <w:t xml:space="preserve"> jeden in </w:t>
      </w:r>
      <w:proofErr w:type="spellStart"/>
      <w:r>
        <w:t>sonderhait</w:t>
      </w:r>
      <w:proofErr w:type="spellEnd"/>
      <w:r>
        <w:t xml:space="preserve"> gezogen würde: </w:t>
      </w:r>
      <w:proofErr w:type="spellStart"/>
      <w:r>
        <w:t>auff</w:t>
      </w:r>
      <w:proofErr w:type="spellEnd"/>
      <w:r>
        <w:t xml:space="preserve"> </w:t>
      </w:r>
      <w:proofErr w:type="spellStart"/>
      <w:r>
        <w:t>dasz</w:t>
      </w:r>
      <w:proofErr w:type="spellEnd"/>
      <w:r>
        <w:t xml:space="preserve"> niemand sich damit könnte </w:t>
      </w:r>
      <w:proofErr w:type="spellStart"/>
      <w:r>
        <w:t>entschüldigen</w:t>
      </w:r>
      <w:proofErr w:type="spellEnd"/>
      <w:r>
        <w:t xml:space="preserve">/ er </w:t>
      </w:r>
      <w:proofErr w:type="spellStart"/>
      <w:r>
        <w:t>hette</w:t>
      </w:r>
      <w:proofErr w:type="spellEnd"/>
      <w:r>
        <w:t xml:space="preserve"> den willen Gottes </w:t>
      </w:r>
      <w:proofErr w:type="spellStart"/>
      <w:r>
        <w:t>nit</w:t>
      </w:r>
      <w:proofErr w:type="spellEnd"/>
      <w:r>
        <w:t xml:space="preserve"> </w:t>
      </w:r>
      <w:proofErr w:type="spellStart"/>
      <w:r>
        <w:t>gewüszt</w:t>
      </w:r>
      <w:proofErr w:type="spellEnd"/>
      <w:r>
        <w:t xml:space="preserve">. </w:t>
      </w:r>
    </w:p>
    <w:p w14:paraId="76B507E3" w14:textId="77777777" w:rsidR="009F6184" w:rsidRDefault="009F6184" w:rsidP="009F6184">
      <w:pPr>
        <w:pStyle w:val="berschrift2"/>
      </w:pPr>
      <w:r>
        <w:t>XVI.</w:t>
      </w:r>
    </w:p>
    <w:p w14:paraId="19FC840E" w14:textId="77777777" w:rsidR="009F6184" w:rsidRDefault="009F6184" w:rsidP="009F6184">
      <w:pPr>
        <w:pStyle w:val="StandardWeb"/>
      </w:pPr>
      <w:r>
        <w:t xml:space="preserve">Derhalben/ kurz von dem </w:t>
      </w:r>
      <w:proofErr w:type="spellStart"/>
      <w:r>
        <w:t>gantzen</w:t>
      </w:r>
      <w:proofErr w:type="spellEnd"/>
      <w:r>
        <w:t xml:space="preserve"> </w:t>
      </w:r>
      <w:proofErr w:type="spellStart"/>
      <w:r>
        <w:t>handel</w:t>
      </w:r>
      <w:proofErr w:type="spellEnd"/>
      <w:r>
        <w:t xml:space="preserve"> zu reden/ so </w:t>
      </w:r>
      <w:proofErr w:type="spellStart"/>
      <w:r>
        <w:t>lehrnen</w:t>
      </w:r>
      <w:proofErr w:type="spellEnd"/>
      <w:r>
        <w:t xml:space="preserve"> wir </w:t>
      </w:r>
      <w:proofErr w:type="spellStart"/>
      <w:r>
        <w:t>ausz</w:t>
      </w:r>
      <w:proofErr w:type="spellEnd"/>
      <w:r>
        <w:t xml:space="preserve"> dem </w:t>
      </w:r>
      <w:proofErr w:type="spellStart"/>
      <w:r>
        <w:t>mund</w:t>
      </w:r>
      <w:proofErr w:type="spellEnd"/>
      <w:r>
        <w:t xml:space="preserve"> der </w:t>
      </w:r>
      <w:proofErr w:type="spellStart"/>
      <w:r>
        <w:t>treüwen</w:t>
      </w:r>
      <w:proofErr w:type="spellEnd"/>
      <w:r>
        <w:t xml:space="preserve"> Diener Gottes: welche der </w:t>
      </w:r>
      <w:proofErr w:type="spellStart"/>
      <w:r>
        <w:t>kirchen</w:t>
      </w:r>
      <w:proofErr w:type="spellEnd"/>
      <w:r>
        <w:t xml:space="preserve"> das </w:t>
      </w:r>
      <w:proofErr w:type="spellStart"/>
      <w:r>
        <w:t>wort</w:t>
      </w:r>
      <w:proofErr w:type="spellEnd"/>
      <w:r>
        <w:t xml:space="preserve"> Gottes predigen/ alles das so zu </w:t>
      </w:r>
      <w:proofErr w:type="spellStart"/>
      <w:r>
        <w:t>erkanntnusz</w:t>
      </w:r>
      <w:proofErr w:type="spellEnd"/>
      <w:r>
        <w:t xml:space="preserve"> </w:t>
      </w:r>
      <w:proofErr w:type="spellStart"/>
      <w:r>
        <w:t>vnseres</w:t>
      </w:r>
      <w:proofErr w:type="spellEnd"/>
      <w:r>
        <w:t xml:space="preserve"> </w:t>
      </w:r>
      <w:proofErr w:type="spellStart"/>
      <w:r>
        <w:t>elends</w:t>
      </w:r>
      <w:proofErr w:type="spellEnd"/>
      <w:r>
        <w:t xml:space="preserve">/ </w:t>
      </w:r>
      <w:proofErr w:type="spellStart"/>
      <w:r>
        <w:t>vnd</w:t>
      </w:r>
      <w:proofErr w:type="spellEnd"/>
      <w:r>
        <w:t xml:space="preserve"> denn auch </w:t>
      </w:r>
      <w:proofErr w:type="spellStart"/>
      <w:r>
        <w:t>vnseres</w:t>
      </w:r>
      <w:proofErr w:type="spellEnd"/>
      <w:r>
        <w:t xml:space="preserve"> </w:t>
      </w:r>
      <w:proofErr w:type="spellStart"/>
      <w:r>
        <w:t>hails</w:t>
      </w:r>
      <w:proofErr w:type="spellEnd"/>
      <w:r>
        <w:t xml:space="preserve"> vonnöten ist/ </w:t>
      </w:r>
      <w:proofErr w:type="spellStart"/>
      <w:r>
        <w:t>dauon</w:t>
      </w:r>
      <w:proofErr w:type="spellEnd"/>
      <w:r>
        <w:t xml:space="preserve"> </w:t>
      </w:r>
      <w:proofErr w:type="spellStart"/>
      <w:r>
        <w:t>biszher</w:t>
      </w:r>
      <w:proofErr w:type="spellEnd"/>
      <w:r>
        <w:t xml:space="preserve"> gesagt. </w:t>
      </w:r>
      <w:proofErr w:type="spellStart"/>
      <w:r>
        <w:t>Vnd</w:t>
      </w:r>
      <w:proofErr w:type="spellEnd"/>
      <w:r>
        <w:t xml:space="preserve"> dieweil die predig Göttliches </w:t>
      </w:r>
      <w:proofErr w:type="spellStart"/>
      <w:r>
        <w:t>worts</w:t>
      </w:r>
      <w:proofErr w:type="spellEnd"/>
      <w:r>
        <w:t xml:space="preserve"> bei den </w:t>
      </w:r>
      <w:proofErr w:type="spellStart"/>
      <w:r>
        <w:t>menschen</w:t>
      </w:r>
      <w:proofErr w:type="spellEnd"/>
      <w:r>
        <w:t xml:space="preserve"> </w:t>
      </w:r>
      <w:proofErr w:type="spellStart"/>
      <w:r>
        <w:t>sunst</w:t>
      </w:r>
      <w:proofErr w:type="spellEnd"/>
      <w:r>
        <w:t xml:space="preserve"> so </w:t>
      </w:r>
      <w:proofErr w:type="spellStart"/>
      <w:r>
        <w:t>vil</w:t>
      </w:r>
      <w:proofErr w:type="spellEnd"/>
      <w:r>
        <w:t xml:space="preserve"> als bei den </w:t>
      </w:r>
      <w:proofErr w:type="spellStart"/>
      <w:r>
        <w:t>stainen</w:t>
      </w:r>
      <w:proofErr w:type="spellEnd"/>
      <w:r>
        <w:t xml:space="preserve"> </w:t>
      </w:r>
      <w:proofErr w:type="spellStart"/>
      <w:r>
        <w:t>auszricht</w:t>
      </w:r>
      <w:proofErr w:type="spellEnd"/>
      <w:r>
        <w:t xml:space="preserve">: so </w:t>
      </w:r>
      <w:proofErr w:type="spellStart"/>
      <w:r>
        <w:t>musz</w:t>
      </w:r>
      <w:proofErr w:type="spellEnd"/>
      <w:r>
        <w:t xml:space="preserve"> man wissen/ </w:t>
      </w:r>
      <w:proofErr w:type="spellStart"/>
      <w:r>
        <w:t>dz</w:t>
      </w:r>
      <w:proofErr w:type="spellEnd"/>
      <w:r>
        <w:t xml:space="preserve"> gleich wie Gott durch das </w:t>
      </w:r>
      <w:proofErr w:type="spellStart"/>
      <w:r>
        <w:t>wort</w:t>
      </w:r>
      <w:proofErr w:type="spellEnd"/>
      <w:r>
        <w:t xml:space="preserve">/ so von seinen Dienern geprediget/ in den </w:t>
      </w:r>
      <w:proofErr w:type="spellStart"/>
      <w:r>
        <w:t>eüsserlichen</w:t>
      </w:r>
      <w:proofErr w:type="spellEnd"/>
      <w:r>
        <w:t xml:space="preserve"> sinnen </w:t>
      </w:r>
      <w:proofErr w:type="spellStart"/>
      <w:r>
        <w:t>wircket</w:t>
      </w:r>
      <w:proofErr w:type="spellEnd"/>
      <w:r>
        <w:t xml:space="preserve">: also </w:t>
      </w:r>
      <w:proofErr w:type="spellStart"/>
      <w:r>
        <w:t>wircket</w:t>
      </w:r>
      <w:proofErr w:type="spellEnd"/>
      <w:r>
        <w:t xml:space="preserve"> er auch </w:t>
      </w:r>
      <w:proofErr w:type="spellStart"/>
      <w:r>
        <w:t>jnnerlich</w:t>
      </w:r>
      <w:proofErr w:type="spellEnd"/>
      <w:r>
        <w:t xml:space="preserve"> durch seine </w:t>
      </w:r>
      <w:proofErr w:type="spellStart"/>
      <w:r>
        <w:t>vnbegreifliche</w:t>
      </w:r>
      <w:proofErr w:type="spellEnd"/>
      <w:r>
        <w:t xml:space="preserve"> macht/ das ist, durch seinen </w:t>
      </w:r>
      <w:proofErr w:type="spellStart"/>
      <w:r>
        <w:t>hailigen</w:t>
      </w:r>
      <w:proofErr w:type="spellEnd"/>
      <w:r>
        <w:t xml:space="preserve"> </w:t>
      </w:r>
      <w:proofErr w:type="spellStart"/>
      <w:r>
        <w:t>Gaist</w:t>
      </w:r>
      <w:proofErr w:type="spellEnd"/>
      <w:r>
        <w:t xml:space="preserve">: welches </w:t>
      </w:r>
      <w:proofErr w:type="spellStart"/>
      <w:r>
        <w:t>ampt</w:t>
      </w:r>
      <w:proofErr w:type="spellEnd"/>
      <w:r>
        <w:t xml:space="preserve"> in </w:t>
      </w:r>
      <w:proofErr w:type="spellStart"/>
      <w:r>
        <w:t>disen</w:t>
      </w:r>
      <w:proofErr w:type="spellEnd"/>
      <w:r>
        <w:t xml:space="preserve"> </w:t>
      </w:r>
      <w:proofErr w:type="spellStart"/>
      <w:r>
        <w:t>wirckungen</w:t>
      </w:r>
      <w:proofErr w:type="spellEnd"/>
      <w:r>
        <w:t xml:space="preserve"> stehet/ von welchen hernach </w:t>
      </w:r>
      <w:proofErr w:type="spellStart"/>
      <w:r>
        <w:t>volget</w:t>
      </w:r>
      <w:proofErr w:type="spellEnd"/>
      <w:r>
        <w:t xml:space="preserve">. </w:t>
      </w:r>
    </w:p>
    <w:p w14:paraId="0762D8D8" w14:textId="77777777" w:rsidR="009F6184" w:rsidRDefault="009F6184" w:rsidP="009F6184">
      <w:pPr>
        <w:pStyle w:val="berschrift2"/>
      </w:pPr>
      <w:r>
        <w:t>XVII.</w:t>
      </w:r>
    </w:p>
    <w:p w14:paraId="76257C14" w14:textId="77777777" w:rsidR="009F6184" w:rsidRDefault="009F6184" w:rsidP="009F6184">
      <w:pPr>
        <w:pStyle w:val="StandardWeb"/>
      </w:pPr>
      <w:r>
        <w:t xml:space="preserve">Erstlich/ </w:t>
      </w:r>
      <w:proofErr w:type="spellStart"/>
      <w:r>
        <w:t>dasz</w:t>
      </w:r>
      <w:proofErr w:type="spellEnd"/>
      <w:r>
        <w:t xml:space="preserve"> gleich wie das erste </w:t>
      </w:r>
      <w:proofErr w:type="spellStart"/>
      <w:r>
        <w:t>thail</w:t>
      </w:r>
      <w:proofErr w:type="spellEnd"/>
      <w:r>
        <w:t xml:space="preserve"> der </w:t>
      </w:r>
      <w:proofErr w:type="spellStart"/>
      <w:r>
        <w:t>hailigen</w:t>
      </w:r>
      <w:proofErr w:type="spellEnd"/>
      <w:r>
        <w:t xml:space="preserve"> </w:t>
      </w:r>
      <w:proofErr w:type="spellStart"/>
      <w:r>
        <w:t>schrifft</w:t>
      </w:r>
      <w:proofErr w:type="spellEnd"/>
      <w:r>
        <w:t xml:space="preserve">/ nämlich/ das </w:t>
      </w:r>
      <w:proofErr w:type="spellStart"/>
      <w:r>
        <w:t>gesetz</w:t>
      </w:r>
      <w:proofErr w:type="spellEnd"/>
      <w:r>
        <w:t xml:space="preserve">/ </w:t>
      </w:r>
      <w:proofErr w:type="spellStart"/>
      <w:r>
        <w:t>vnsere</w:t>
      </w:r>
      <w:proofErr w:type="spellEnd"/>
      <w:r>
        <w:t xml:space="preserve"> </w:t>
      </w:r>
      <w:proofErr w:type="spellStart"/>
      <w:r>
        <w:t>oren</w:t>
      </w:r>
      <w:proofErr w:type="spellEnd"/>
      <w:r>
        <w:t xml:space="preserve"> </w:t>
      </w:r>
      <w:proofErr w:type="spellStart"/>
      <w:r>
        <w:t>überzeüget</w:t>
      </w:r>
      <w:proofErr w:type="spellEnd"/>
      <w:r>
        <w:t xml:space="preserve">/ </w:t>
      </w:r>
      <w:proofErr w:type="spellStart"/>
      <w:r>
        <w:t>dasz</w:t>
      </w:r>
      <w:proofErr w:type="spellEnd"/>
      <w:r>
        <w:t xml:space="preserve"> wir </w:t>
      </w:r>
      <w:proofErr w:type="spellStart"/>
      <w:r>
        <w:t>armsälige</w:t>
      </w:r>
      <w:proofErr w:type="spellEnd"/>
      <w:r>
        <w:t xml:space="preserve"> elende </w:t>
      </w:r>
      <w:proofErr w:type="spellStart"/>
      <w:r>
        <w:t>sünder</w:t>
      </w:r>
      <w:proofErr w:type="spellEnd"/>
      <w:r>
        <w:t xml:space="preserve"> sind/ die den ewigen </w:t>
      </w:r>
      <w:proofErr w:type="spellStart"/>
      <w:r>
        <w:t>tod</w:t>
      </w:r>
      <w:proofErr w:type="spellEnd"/>
      <w:r>
        <w:t xml:space="preserve"> verdienen: Also schreiet auch dasselbe der </w:t>
      </w:r>
      <w:proofErr w:type="spellStart"/>
      <w:r>
        <w:t>hailige</w:t>
      </w:r>
      <w:proofErr w:type="spellEnd"/>
      <w:r>
        <w:t xml:space="preserve"> </w:t>
      </w:r>
      <w:proofErr w:type="spellStart"/>
      <w:r>
        <w:t>Gaist</w:t>
      </w:r>
      <w:proofErr w:type="spellEnd"/>
      <w:r>
        <w:t xml:space="preserve">/ </w:t>
      </w:r>
      <w:proofErr w:type="spellStart"/>
      <w:r>
        <w:t>vnd</w:t>
      </w:r>
      <w:proofErr w:type="spellEnd"/>
      <w:r>
        <w:t xml:space="preserve"> treibt es </w:t>
      </w:r>
      <w:proofErr w:type="spellStart"/>
      <w:r>
        <w:t>vnseren</w:t>
      </w:r>
      <w:proofErr w:type="spellEnd"/>
      <w:r>
        <w:t xml:space="preserve"> gewissen ein/ die solches sonst nicht </w:t>
      </w:r>
      <w:proofErr w:type="spellStart"/>
      <w:r>
        <w:t>entpfinden</w:t>
      </w:r>
      <w:proofErr w:type="spellEnd"/>
      <w:r>
        <w:t xml:space="preserve">/ </w:t>
      </w:r>
      <w:proofErr w:type="spellStart"/>
      <w:r>
        <w:t>vnd</w:t>
      </w:r>
      <w:proofErr w:type="spellEnd"/>
      <w:r>
        <w:t xml:space="preserve"> </w:t>
      </w:r>
      <w:proofErr w:type="spellStart"/>
      <w:r>
        <w:t>rüret</w:t>
      </w:r>
      <w:proofErr w:type="spellEnd"/>
      <w:r>
        <w:t xml:space="preserve"> sie </w:t>
      </w:r>
      <w:proofErr w:type="spellStart"/>
      <w:r>
        <w:t>dermassen</w:t>
      </w:r>
      <w:proofErr w:type="spellEnd"/>
      <w:r>
        <w:t xml:space="preserve">/ </w:t>
      </w:r>
      <w:proofErr w:type="spellStart"/>
      <w:r>
        <w:t>dasz</w:t>
      </w:r>
      <w:proofErr w:type="spellEnd"/>
      <w:r>
        <w:t xml:space="preserve"> wir </w:t>
      </w:r>
      <w:proofErr w:type="spellStart"/>
      <w:r>
        <w:t>vnsere</w:t>
      </w:r>
      <w:proofErr w:type="spellEnd"/>
      <w:r>
        <w:t xml:space="preserve"> </w:t>
      </w:r>
      <w:proofErr w:type="spellStart"/>
      <w:r>
        <w:t>sünd</w:t>
      </w:r>
      <w:proofErr w:type="spellEnd"/>
      <w:r>
        <w:t xml:space="preserve"> rechtschaffen </w:t>
      </w:r>
      <w:proofErr w:type="spellStart"/>
      <w:r>
        <w:t>fülen</w:t>
      </w:r>
      <w:proofErr w:type="spellEnd"/>
      <w:r>
        <w:t xml:space="preserve">/ welches denn der erste schritt </w:t>
      </w:r>
      <w:proofErr w:type="spellStart"/>
      <w:r>
        <w:t>vnd</w:t>
      </w:r>
      <w:proofErr w:type="spellEnd"/>
      <w:r>
        <w:t xml:space="preserve"> </w:t>
      </w:r>
      <w:proofErr w:type="spellStart"/>
      <w:r>
        <w:t>eingang</w:t>
      </w:r>
      <w:proofErr w:type="spellEnd"/>
      <w:r>
        <w:t xml:space="preserve"> ist zu </w:t>
      </w:r>
      <w:proofErr w:type="spellStart"/>
      <w:r>
        <w:t>vnserer</w:t>
      </w:r>
      <w:proofErr w:type="spellEnd"/>
      <w:r>
        <w:t xml:space="preserve"> </w:t>
      </w:r>
      <w:proofErr w:type="spellStart"/>
      <w:r>
        <w:t>säligkait</w:t>
      </w:r>
      <w:proofErr w:type="spellEnd"/>
      <w:r>
        <w:t xml:space="preserve">: gleich wie in </w:t>
      </w:r>
      <w:proofErr w:type="spellStart"/>
      <w:r>
        <w:t>schwachait</w:t>
      </w:r>
      <w:proofErr w:type="spellEnd"/>
      <w:r>
        <w:t xml:space="preserve"> des </w:t>
      </w:r>
      <w:proofErr w:type="spellStart"/>
      <w:r>
        <w:t>leibs</w:t>
      </w:r>
      <w:proofErr w:type="spellEnd"/>
      <w:r>
        <w:t xml:space="preserve"> die </w:t>
      </w:r>
      <w:proofErr w:type="spellStart"/>
      <w:r>
        <w:t>gesundhait</w:t>
      </w:r>
      <w:proofErr w:type="spellEnd"/>
      <w:r>
        <w:t xml:space="preserve"> wider </w:t>
      </w:r>
      <w:proofErr w:type="spellStart"/>
      <w:r>
        <w:t>zuerlangen</w:t>
      </w:r>
      <w:proofErr w:type="spellEnd"/>
      <w:r>
        <w:t xml:space="preserve">/ vor allen dingen vonnöten ist/ </w:t>
      </w:r>
      <w:proofErr w:type="spellStart"/>
      <w:r>
        <w:t>dasz</w:t>
      </w:r>
      <w:proofErr w:type="spellEnd"/>
      <w:r>
        <w:t xml:space="preserve"> wir wissen/ welches/ </w:t>
      </w:r>
      <w:proofErr w:type="spellStart"/>
      <w:r>
        <w:t>vnd</w:t>
      </w:r>
      <w:proofErr w:type="spellEnd"/>
      <w:r>
        <w:t xml:space="preserve"> wie </w:t>
      </w:r>
      <w:proofErr w:type="spellStart"/>
      <w:r>
        <w:t>grosz</w:t>
      </w:r>
      <w:proofErr w:type="spellEnd"/>
      <w:r>
        <w:t xml:space="preserve"> </w:t>
      </w:r>
      <w:proofErr w:type="spellStart"/>
      <w:r>
        <w:t>vnsere</w:t>
      </w:r>
      <w:proofErr w:type="spellEnd"/>
      <w:r>
        <w:t xml:space="preserve"> </w:t>
      </w:r>
      <w:proofErr w:type="spellStart"/>
      <w:r>
        <w:t>kranckhait</w:t>
      </w:r>
      <w:proofErr w:type="spellEnd"/>
      <w:r>
        <w:t xml:space="preserve"> sei. </w:t>
      </w:r>
    </w:p>
    <w:p w14:paraId="17161284" w14:textId="77777777" w:rsidR="009F6184" w:rsidRDefault="009F6184" w:rsidP="009F6184">
      <w:pPr>
        <w:pStyle w:val="berschrift2"/>
      </w:pPr>
      <w:r>
        <w:t>XVIII.</w:t>
      </w:r>
    </w:p>
    <w:p w14:paraId="44D1002F" w14:textId="77777777" w:rsidR="009F6184" w:rsidRDefault="009F6184" w:rsidP="009F6184">
      <w:pPr>
        <w:pStyle w:val="StandardWeb"/>
      </w:pPr>
      <w:r>
        <w:t xml:space="preserve">Die andere </w:t>
      </w:r>
      <w:proofErr w:type="spellStart"/>
      <w:r>
        <w:t>wirckung</w:t>
      </w:r>
      <w:proofErr w:type="spellEnd"/>
      <w:r>
        <w:t xml:space="preserve"> des </w:t>
      </w:r>
      <w:proofErr w:type="spellStart"/>
      <w:r>
        <w:t>hailigen</w:t>
      </w:r>
      <w:proofErr w:type="spellEnd"/>
      <w:r>
        <w:t xml:space="preserve"> </w:t>
      </w:r>
      <w:proofErr w:type="spellStart"/>
      <w:r>
        <w:t>Gaistes</w:t>
      </w:r>
      <w:proofErr w:type="spellEnd"/>
      <w:r>
        <w:t xml:space="preserve">/ ist der </w:t>
      </w:r>
      <w:proofErr w:type="spellStart"/>
      <w:r>
        <w:t>jetztgemelten</w:t>
      </w:r>
      <w:proofErr w:type="spellEnd"/>
      <w:r>
        <w:t xml:space="preserve"> </w:t>
      </w:r>
      <w:proofErr w:type="spellStart"/>
      <w:r>
        <w:t>gantz</w:t>
      </w:r>
      <w:proofErr w:type="spellEnd"/>
      <w:r>
        <w:t xml:space="preserve"> </w:t>
      </w:r>
      <w:proofErr w:type="spellStart"/>
      <w:r>
        <w:t>vnd</w:t>
      </w:r>
      <w:proofErr w:type="spellEnd"/>
      <w:r>
        <w:t xml:space="preserve"> gar </w:t>
      </w:r>
      <w:proofErr w:type="spellStart"/>
      <w:r>
        <w:t>vngleich</w:t>
      </w:r>
      <w:proofErr w:type="spellEnd"/>
      <w:r>
        <w:t xml:space="preserve">. Denn mit jener macht er </w:t>
      </w:r>
      <w:proofErr w:type="spellStart"/>
      <w:r>
        <w:t>vns</w:t>
      </w:r>
      <w:proofErr w:type="spellEnd"/>
      <w:r>
        <w:t xml:space="preserve"> angst/ in dem er </w:t>
      </w:r>
      <w:proofErr w:type="spellStart"/>
      <w:r>
        <w:t>vns</w:t>
      </w:r>
      <w:proofErr w:type="spellEnd"/>
      <w:r>
        <w:t xml:space="preserve"> </w:t>
      </w:r>
      <w:proofErr w:type="spellStart"/>
      <w:r>
        <w:t>vnsere</w:t>
      </w:r>
      <w:proofErr w:type="spellEnd"/>
      <w:r>
        <w:t xml:space="preserve"> </w:t>
      </w:r>
      <w:proofErr w:type="spellStart"/>
      <w:r>
        <w:t>verdammnusz</w:t>
      </w:r>
      <w:proofErr w:type="spellEnd"/>
      <w:r>
        <w:t xml:space="preserve">/ </w:t>
      </w:r>
      <w:proofErr w:type="spellStart"/>
      <w:r>
        <w:t>vnd</w:t>
      </w:r>
      <w:proofErr w:type="spellEnd"/>
      <w:r>
        <w:t xml:space="preserve"> gleich als die offene helle/ die </w:t>
      </w:r>
      <w:proofErr w:type="spellStart"/>
      <w:r>
        <w:t>vns</w:t>
      </w:r>
      <w:proofErr w:type="spellEnd"/>
      <w:r>
        <w:t xml:space="preserve"> jetzt zu verschlingen </w:t>
      </w:r>
      <w:proofErr w:type="spellStart"/>
      <w:r>
        <w:t>wil</w:t>
      </w:r>
      <w:proofErr w:type="spellEnd"/>
      <w:r>
        <w:t xml:space="preserve">/ durch das </w:t>
      </w:r>
      <w:proofErr w:type="spellStart"/>
      <w:r>
        <w:t>gesetz</w:t>
      </w:r>
      <w:proofErr w:type="spellEnd"/>
      <w:r>
        <w:t xml:space="preserve"> vor </w:t>
      </w:r>
      <w:proofErr w:type="spellStart"/>
      <w:r>
        <w:t>augen</w:t>
      </w:r>
      <w:proofErr w:type="spellEnd"/>
      <w:r>
        <w:t xml:space="preserve"> stellt. Aber mit </w:t>
      </w:r>
      <w:proofErr w:type="spellStart"/>
      <w:r>
        <w:t>diser</w:t>
      </w:r>
      <w:proofErr w:type="spellEnd"/>
      <w:r>
        <w:t xml:space="preserve"> anderen </w:t>
      </w:r>
      <w:proofErr w:type="spellStart"/>
      <w:r>
        <w:t>wirckung</w:t>
      </w:r>
      <w:proofErr w:type="spellEnd"/>
      <w:r>
        <w:t xml:space="preserve"> tröstet er </w:t>
      </w:r>
      <w:proofErr w:type="spellStart"/>
      <w:r>
        <w:t>vns</w:t>
      </w:r>
      <w:proofErr w:type="spellEnd"/>
      <w:r>
        <w:t xml:space="preserve">/ </w:t>
      </w:r>
      <w:proofErr w:type="spellStart"/>
      <w:r>
        <w:t>vnd</w:t>
      </w:r>
      <w:proofErr w:type="spellEnd"/>
      <w:r>
        <w:t xml:space="preserve"> gibt </w:t>
      </w:r>
      <w:proofErr w:type="spellStart"/>
      <w:r>
        <w:t>vnseren</w:t>
      </w:r>
      <w:proofErr w:type="spellEnd"/>
      <w:r>
        <w:t xml:space="preserve"> gewissen/ die gewisse </w:t>
      </w:r>
      <w:proofErr w:type="spellStart"/>
      <w:r>
        <w:t>ainige</w:t>
      </w:r>
      <w:proofErr w:type="spellEnd"/>
      <w:r>
        <w:t xml:space="preserve"> </w:t>
      </w:r>
      <w:proofErr w:type="spellStart"/>
      <w:r>
        <w:t>vnd</w:t>
      </w:r>
      <w:proofErr w:type="spellEnd"/>
      <w:r>
        <w:t xml:space="preserve"> </w:t>
      </w:r>
      <w:proofErr w:type="spellStart"/>
      <w:r>
        <w:t>hailsame</w:t>
      </w:r>
      <w:proofErr w:type="spellEnd"/>
      <w:r>
        <w:t xml:space="preserve"> </w:t>
      </w:r>
      <w:proofErr w:type="spellStart"/>
      <w:r>
        <w:t>ärtznei</w:t>
      </w:r>
      <w:proofErr w:type="spellEnd"/>
      <w:r>
        <w:t xml:space="preserve">/ welche </w:t>
      </w:r>
      <w:proofErr w:type="spellStart"/>
      <w:r>
        <w:t>vns</w:t>
      </w:r>
      <w:proofErr w:type="spellEnd"/>
      <w:r>
        <w:t xml:space="preserve"> im anderen </w:t>
      </w:r>
      <w:proofErr w:type="spellStart"/>
      <w:r>
        <w:t>thail</w:t>
      </w:r>
      <w:proofErr w:type="spellEnd"/>
      <w:r>
        <w:t xml:space="preserve"> der </w:t>
      </w:r>
      <w:proofErr w:type="spellStart"/>
      <w:r>
        <w:t>hailigen</w:t>
      </w:r>
      <w:proofErr w:type="spellEnd"/>
      <w:r>
        <w:t xml:space="preserve"> </w:t>
      </w:r>
      <w:proofErr w:type="spellStart"/>
      <w:r>
        <w:t>schrifft</w:t>
      </w:r>
      <w:proofErr w:type="spellEnd"/>
      <w:r>
        <w:t xml:space="preserve"> verkündiget wird: nämlich im </w:t>
      </w:r>
      <w:proofErr w:type="spellStart"/>
      <w:r>
        <w:t>Euangelio</w:t>
      </w:r>
      <w:proofErr w:type="spellEnd"/>
      <w:r>
        <w:t xml:space="preserve">/ das ist/ der </w:t>
      </w:r>
      <w:proofErr w:type="spellStart"/>
      <w:r>
        <w:t>frölichen</w:t>
      </w:r>
      <w:proofErr w:type="spellEnd"/>
      <w:r>
        <w:t xml:space="preserve"> </w:t>
      </w:r>
      <w:proofErr w:type="spellStart"/>
      <w:r>
        <w:t>bottschafft</w:t>
      </w:r>
      <w:proofErr w:type="spellEnd"/>
      <w:r>
        <w:t xml:space="preserve"> des </w:t>
      </w:r>
      <w:proofErr w:type="spellStart"/>
      <w:r>
        <w:t>hails</w:t>
      </w:r>
      <w:proofErr w:type="spellEnd"/>
      <w:r>
        <w:t xml:space="preserve">/ von </w:t>
      </w:r>
      <w:proofErr w:type="spellStart"/>
      <w:r>
        <w:t>vnserer</w:t>
      </w:r>
      <w:proofErr w:type="spellEnd"/>
      <w:r>
        <w:t xml:space="preserve"> </w:t>
      </w:r>
      <w:proofErr w:type="spellStart"/>
      <w:r>
        <w:t>säligkait</w:t>
      </w:r>
      <w:proofErr w:type="spellEnd"/>
      <w:r>
        <w:t xml:space="preserve">/ die </w:t>
      </w:r>
      <w:proofErr w:type="spellStart"/>
      <w:r>
        <w:t>vns</w:t>
      </w:r>
      <w:proofErr w:type="spellEnd"/>
      <w:r>
        <w:t xml:space="preserve"> in Jesu Christo </w:t>
      </w:r>
      <w:proofErr w:type="spellStart"/>
      <w:r>
        <w:t>geschenckt</w:t>
      </w:r>
      <w:proofErr w:type="spellEnd"/>
      <w:r>
        <w:t xml:space="preserve"> wird/ wie droben von stück zu stück erkläret ist. </w:t>
      </w:r>
    </w:p>
    <w:p w14:paraId="1BDF6A22" w14:textId="47C1B1BF" w:rsidR="009F6184" w:rsidRDefault="009F6184" w:rsidP="009F6184">
      <w:pPr>
        <w:pStyle w:val="berschrift2"/>
      </w:pPr>
      <w:r>
        <w:t>XV.</w:t>
      </w:r>
      <w:r>
        <w:rPr>
          <w:rStyle w:val="Endnotenzeichen"/>
        </w:rPr>
        <w:endnoteReference w:id="1"/>
      </w:r>
    </w:p>
    <w:p w14:paraId="2100E7B0" w14:textId="64F764C1" w:rsidR="009F6184" w:rsidRDefault="009F6184" w:rsidP="009F6184">
      <w:r>
        <w:t xml:space="preserve">Solche </w:t>
      </w:r>
      <w:proofErr w:type="spellStart"/>
      <w:r>
        <w:t>ärtznei</w:t>
      </w:r>
      <w:proofErr w:type="spellEnd"/>
      <w:r>
        <w:t xml:space="preserve"> kommt </w:t>
      </w:r>
      <w:proofErr w:type="spellStart"/>
      <w:r>
        <w:t>vns</w:t>
      </w:r>
      <w:proofErr w:type="spellEnd"/>
      <w:r>
        <w:t xml:space="preserve"> zu gut durch </w:t>
      </w:r>
      <w:proofErr w:type="spellStart"/>
      <w:r>
        <w:t>zwaierlai</w:t>
      </w:r>
      <w:proofErr w:type="spellEnd"/>
      <w:r>
        <w:t xml:space="preserve"> </w:t>
      </w:r>
      <w:proofErr w:type="spellStart"/>
      <w:r>
        <w:t>krafft</w:t>
      </w:r>
      <w:proofErr w:type="spellEnd"/>
      <w:r>
        <w:t xml:space="preserve"> des </w:t>
      </w:r>
      <w:proofErr w:type="spellStart"/>
      <w:r>
        <w:t>hailigen</w:t>
      </w:r>
      <w:proofErr w:type="spellEnd"/>
      <w:r>
        <w:t xml:space="preserve"> </w:t>
      </w:r>
      <w:proofErr w:type="spellStart"/>
      <w:r>
        <w:t>Gaistes</w:t>
      </w:r>
      <w:proofErr w:type="spellEnd"/>
      <w:r>
        <w:t xml:space="preserve">. Denn erstlich so richtet er </w:t>
      </w:r>
      <w:proofErr w:type="spellStart"/>
      <w:r>
        <w:t>vnsern</w:t>
      </w:r>
      <w:proofErr w:type="spellEnd"/>
      <w:r>
        <w:t xml:space="preserve"> verstand dahin/ </w:t>
      </w:r>
      <w:proofErr w:type="spellStart"/>
      <w:r>
        <w:t>dasz</w:t>
      </w:r>
      <w:proofErr w:type="spellEnd"/>
      <w:r>
        <w:t xml:space="preserve"> wir die lehr des </w:t>
      </w:r>
      <w:proofErr w:type="spellStart"/>
      <w:r>
        <w:t>Euangelii</w:t>
      </w:r>
      <w:proofErr w:type="spellEnd"/>
      <w:r>
        <w:t xml:space="preserve"> verstehen mögen/ welche sonst in der </w:t>
      </w:r>
      <w:proofErr w:type="spellStart"/>
      <w:r>
        <w:t>welt</w:t>
      </w:r>
      <w:proofErr w:type="spellEnd"/>
      <w:r>
        <w:t xml:space="preserve">/ vor </w:t>
      </w:r>
      <w:proofErr w:type="spellStart"/>
      <w:r>
        <w:t>aine</w:t>
      </w:r>
      <w:proofErr w:type="spellEnd"/>
      <w:r>
        <w:t xml:space="preserve"> grosse </w:t>
      </w:r>
      <w:proofErr w:type="spellStart"/>
      <w:r>
        <w:t>thorhait</w:t>
      </w:r>
      <w:proofErr w:type="spellEnd"/>
      <w:r>
        <w:t xml:space="preserve"> gehalten wird. Zu dem auch/ macht er </w:t>
      </w:r>
      <w:proofErr w:type="spellStart"/>
      <w:r>
        <w:t>vns</w:t>
      </w:r>
      <w:proofErr w:type="spellEnd"/>
      <w:r>
        <w:t xml:space="preserve"> </w:t>
      </w:r>
      <w:proofErr w:type="spellStart"/>
      <w:r>
        <w:t>gewisz</w:t>
      </w:r>
      <w:proofErr w:type="spellEnd"/>
      <w:r>
        <w:t xml:space="preserve">/ </w:t>
      </w:r>
      <w:proofErr w:type="spellStart"/>
      <w:r>
        <w:t>vnd</w:t>
      </w:r>
      <w:proofErr w:type="spellEnd"/>
      <w:r>
        <w:t xml:space="preserve"> </w:t>
      </w:r>
      <w:proofErr w:type="spellStart"/>
      <w:r>
        <w:t>versicheret</w:t>
      </w:r>
      <w:proofErr w:type="spellEnd"/>
      <w:r>
        <w:t xml:space="preserve"> </w:t>
      </w:r>
      <w:proofErr w:type="spellStart"/>
      <w:r>
        <w:t>vns</w:t>
      </w:r>
      <w:proofErr w:type="spellEnd"/>
      <w:r>
        <w:t xml:space="preserve"> in </w:t>
      </w:r>
      <w:proofErr w:type="spellStart"/>
      <w:r>
        <w:t>vnseren</w:t>
      </w:r>
      <w:proofErr w:type="spellEnd"/>
      <w:r>
        <w:t xml:space="preserve"> </w:t>
      </w:r>
      <w:proofErr w:type="spellStart"/>
      <w:r>
        <w:t>hertzen</w:t>
      </w:r>
      <w:proofErr w:type="spellEnd"/>
      <w:r>
        <w:t xml:space="preserve">/ </w:t>
      </w:r>
      <w:proofErr w:type="spellStart"/>
      <w:r>
        <w:t>dasz</w:t>
      </w:r>
      <w:proofErr w:type="spellEnd"/>
      <w:r>
        <w:t xml:space="preserve"> wir glauben/ </w:t>
      </w:r>
      <w:proofErr w:type="spellStart"/>
      <w:r>
        <w:t>dasz</w:t>
      </w:r>
      <w:proofErr w:type="spellEnd"/>
      <w:r>
        <w:t xml:space="preserve"> </w:t>
      </w:r>
      <w:proofErr w:type="spellStart"/>
      <w:r>
        <w:t>dise</w:t>
      </w:r>
      <w:proofErr w:type="spellEnd"/>
      <w:r>
        <w:t xml:space="preserve"> lehre von dem </w:t>
      </w:r>
      <w:proofErr w:type="spellStart"/>
      <w:r>
        <w:t>geschenckten</w:t>
      </w:r>
      <w:proofErr w:type="spellEnd"/>
      <w:r>
        <w:t xml:space="preserve"> </w:t>
      </w:r>
      <w:proofErr w:type="spellStart"/>
      <w:r>
        <w:t>vnd</w:t>
      </w:r>
      <w:proofErr w:type="spellEnd"/>
      <w:r>
        <w:t xml:space="preserve"> gnadenreichen </w:t>
      </w:r>
      <w:proofErr w:type="spellStart"/>
      <w:r>
        <w:t>hail</w:t>
      </w:r>
      <w:proofErr w:type="spellEnd"/>
      <w:r>
        <w:t xml:space="preserve"> in Jesu Christo/ nicht </w:t>
      </w:r>
      <w:proofErr w:type="spellStart"/>
      <w:r>
        <w:t>allain</w:t>
      </w:r>
      <w:proofErr w:type="spellEnd"/>
      <w:r>
        <w:t xml:space="preserve"> war ist: (Denn auch die </w:t>
      </w:r>
      <w:proofErr w:type="spellStart"/>
      <w:r>
        <w:t>teüffel</w:t>
      </w:r>
      <w:proofErr w:type="spellEnd"/>
      <w:r>
        <w:t xml:space="preserve"> selber erkennen/ </w:t>
      </w:r>
      <w:proofErr w:type="spellStart"/>
      <w:r>
        <w:t>dasz</w:t>
      </w:r>
      <w:proofErr w:type="spellEnd"/>
      <w:r>
        <w:t xml:space="preserve"> </w:t>
      </w:r>
      <w:proofErr w:type="spellStart"/>
      <w:r>
        <w:t>dise</w:t>
      </w:r>
      <w:proofErr w:type="spellEnd"/>
      <w:r>
        <w:t xml:space="preserve"> lehr </w:t>
      </w:r>
      <w:proofErr w:type="spellStart"/>
      <w:r>
        <w:t>warhafftig</w:t>
      </w:r>
      <w:proofErr w:type="spellEnd"/>
      <w:r>
        <w:t xml:space="preserve"> ist/ </w:t>
      </w:r>
      <w:proofErr w:type="spellStart"/>
      <w:r>
        <w:t>vnd</w:t>
      </w:r>
      <w:proofErr w:type="spellEnd"/>
      <w:r>
        <w:t xml:space="preserve"> werden doch nicht </w:t>
      </w:r>
      <w:proofErr w:type="spellStart"/>
      <w:r>
        <w:t>sälig</w:t>
      </w:r>
      <w:proofErr w:type="spellEnd"/>
      <w:r>
        <w:t xml:space="preserve">) </w:t>
      </w:r>
      <w:proofErr w:type="spellStart"/>
      <w:r>
        <w:t>sonder</w:t>
      </w:r>
      <w:proofErr w:type="spellEnd"/>
      <w:r>
        <w:t xml:space="preserve"> auch </w:t>
      </w:r>
      <w:proofErr w:type="spellStart"/>
      <w:r>
        <w:t>dasz</w:t>
      </w:r>
      <w:proofErr w:type="spellEnd"/>
      <w:r>
        <w:t xml:space="preserve"> solche </w:t>
      </w:r>
      <w:proofErr w:type="spellStart"/>
      <w:r>
        <w:t>vns</w:t>
      </w:r>
      <w:proofErr w:type="spellEnd"/>
      <w:r>
        <w:t xml:space="preserve"> so </w:t>
      </w:r>
      <w:proofErr w:type="spellStart"/>
      <w:r>
        <w:t>wol</w:t>
      </w:r>
      <w:proofErr w:type="spellEnd"/>
      <w:r>
        <w:t xml:space="preserve"> als andere angehe. </w:t>
      </w:r>
      <w:proofErr w:type="spellStart"/>
      <w:r>
        <w:t>Vnd</w:t>
      </w:r>
      <w:proofErr w:type="spellEnd"/>
      <w:r>
        <w:t xml:space="preserve"> </w:t>
      </w:r>
      <w:proofErr w:type="spellStart"/>
      <w:r>
        <w:t>dises</w:t>
      </w:r>
      <w:proofErr w:type="spellEnd"/>
      <w:r>
        <w:t xml:space="preserve"> ist der glaube/ welcher </w:t>
      </w:r>
      <w:proofErr w:type="spellStart"/>
      <w:r>
        <w:t>vns</w:t>
      </w:r>
      <w:proofErr w:type="spellEnd"/>
      <w:r>
        <w:t xml:space="preserve"> in der </w:t>
      </w:r>
      <w:proofErr w:type="spellStart"/>
      <w:r>
        <w:t>hailigen</w:t>
      </w:r>
      <w:proofErr w:type="spellEnd"/>
      <w:r>
        <w:t xml:space="preserve"> </w:t>
      </w:r>
      <w:proofErr w:type="spellStart"/>
      <w:r>
        <w:t>Schrifft</w:t>
      </w:r>
      <w:proofErr w:type="spellEnd"/>
      <w:r>
        <w:t xml:space="preserve"> so hoch gerühmet </w:t>
      </w:r>
      <w:proofErr w:type="spellStart"/>
      <w:r>
        <w:t>vnd</w:t>
      </w:r>
      <w:proofErr w:type="spellEnd"/>
      <w:r>
        <w:t xml:space="preserve"> </w:t>
      </w:r>
      <w:proofErr w:type="spellStart"/>
      <w:r>
        <w:t>befolhen</w:t>
      </w:r>
      <w:proofErr w:type="spellEnd"/>
      <w:r>
        <w:t xml:space="preserve"> wird: Nämlich/ </w:t>
      </w:r>
      <w:proofErr w:type="spellStart"/>
      <w:r>
        <w:t>dasz</w:t>
      </w:r>
      <w:proofErr w:type="spellEnd"/>
      <w:r>
        <w:t xml:space="preserve"> wir </w:t>
      </w:r>
      <w:proofErr w:type="spellStart"/>
      <w:r>
        <w:t>gewisz</w:t>
      </w:r>
      <w:proofErr w:type="spellEnd"/>
      <w:r>
        <w:t xml:space="preserve"> sind </w:t>
      </w:r>
      <w:proofErr w:type="spellStart"/>
      <w:r>
        <w:t>dasz</w:t>
      </w:r>
      <w:proofErr w:type="spellEnd"/>
      <w:r>
        <w:t xml:space="preserve"> die </w:t>
      </w:r>
      <w:proofErr w:type="spellStart"/>
      <w:r>
        <w:t>säligkait</w:t>
      </w:r>
      <w:proofErr w:type="spellEnd"/>
      <w:r>
        <w:t xml:space="preserve"> </w:t>
      </w:r>
      <w:proofErr w:type="spellStart"/>
      <w:r>
        <w:t>vnd</w:t>
      </w:r>
      <w:proofErr w:type="spellEnd"/>
      <w:r>
        <w:t xml:space="preserve"> das ewig leben/ </w:t>
      </w:r>
      <w:proofErr w:type="spellStart"/>
      <w:r>
        <w:t>aigentlich</w:t>
      </w:r>
      <w:proofErr w:type="spellEnd"/>
      <w:r>
        <w:t xml:space="preserve"> </w:t>
      </w:r>
      <w:proofErr w:type="spellStart"/>
      <w:r>
        <w:t>vnd</w:t>
      </w:r>
      <w:proofErr w:type="spellEnd"/>
      <w:r>
        <w:t xml:space="preserve"> </w:t>
      </w:r>
      <w:proofErr w:type="spellStart"/>
      <w:r>
        <w:t>insonderhait</w:t>
      </w:r>
      <w:proofErr w:type="spellEnd"/>
      <w:r>
        <w:t xml:space="preserve"> </w:t>
      </w:r>
      <w:proofErr w:type="spellStart"/>
      <w:r>
        <w:t>vns</w:t>
      </w:r>
      <w:proofErr w:type="spellEnd"/>
      <w:r>
        <w:t xml:space="preserve"> zugehöre. Denn dieweil </w:t>
      </w:r>
      <w:proofErr w:type="spellStart"/>
      <w:r>
        <w:t>vns</w:t>
      </w:r>
      <w:proofErr w:type="spellEnd"/>
      <w:r>
        <w:t xml:space="preserve"> Jesus Christus im </w:t>
      </w:r>
      <w:proofErr w:type="spellStart"/>
      <w:r>
        <w:t>wort</w:t>
      </w:r>
      <w:proofErr w:type="spellEnd"/>
      <w:r>
        <w:t xml:space="preserve"> wird vorgetragen/ mit solchem </w:t>
      </w:r>
      <w:proofErr w:type="spellStart"/>
      <w:r>
        <w:t>beschaid</w:t>
      </w:r>
      <w:proofErr w:type="spellEnd"/>
      <w:r>
        <w:t xml:space="preserve">: wo wir </w:t>
      </w:r>
      <w:proofErr w:type="spellStart"/>
      <w:r>
        <w:t>jnen</w:t>
      </w:r>
      <w:proofErr w:type="spellEnd"/>
      <w:r>
        <w:t xml:space="preserve"> mit glauben </w:t>
      </w:r>
      <w:proofErr w:type="spellStart"/>
      <w:r>
        <w:t>annämen</w:t>
      </w:r>
      <w:proofErr w:type="spellEnd"/>
      <w:r>
        <w:t xml:space="preserve">: so </w:t>
      </w:r>
      <w:proofErr w:type="spellStart"/>
      <w:r>
        <w:t>volget</w:t>
      </w:r>
      <w:proofErr w:type="spellEnd"/>
      <w:r>
        <w:t xml:space="preserve"> je </w:t>
      </w:r>
      <w:proofErr w:type="spellStart"/>
      <w:r>
        <w:t>darausz</w:t>
      </w:r>
      <w:proofErr w:type="spellEnd"/>
      <w:r>
        <w:t xml:space="preserve">/ </w:t>
      </w:r>
      <w:proofErr w:type="spellStart"/>
      <w:r>
        <w:t>dasz</w:t>
      </w:r>
      <w:proofErr w:type="spellEnd"/>
      <w:r>
        <w:t xml:space="preserve"> der glaub </w:t>
      </w:r>
      <w:proofErr w:type="spellStart"/>
      <w:r>
        <w:t>allain</w:t>
      </w:r>
      <w:proofErr w:type="spellEnd"/>
      <w:r>
        <w:t xml:space="preserve"> das mittel </w:t>
      </w:r>
      <w:proofErr w:type="spellStart"/>
      <w:r>
        <w:t>vnd</w:t>
      </w:r>
      <w:proofErr w:type="spellEnd"/>
      <w:r>
        <w:t xml:space="preserve"> der </w:t>
      </w:r>
      <w:proofErr w:type="spellStart"/>
      <w:r>
        <w:t>werckzeüg</w:t>
      </w:r>
      <w:proofErr w:type="spellEnd"/>
      <w:r>
        <w:t xml:space="preserve"> ist/ durch welchen wir gleich wie mit </w:t>
      </w:r>
      <w:proofErr w:type="spellStart"/>
      <w:r>
        <w:t>ainer</w:t>
      </w:r>
      <w:proofErr w:type="spellEnd"/>
      <w:r>
        <w:t xml:space="preserve"> </w:t>
      </w:r>
      <w:proofErr w:type="spellStart"/>
      <w:r>
        <w:t>hand</w:t>
      </w:r>
      <w:proofErr w:type="spellEnd"/>
      <w:r>
        <w:t xml:space="preserve">/ das </w:t>
      </w:r>
      <w:proofErr w:type="spellStart"/>
      <w:r>
        <w:t>hail</w:t>
      </w:r>
      <w:proofErr w:type="spellEnd"/>
      <w:r>
        <w:t xml:space="preserve"> in Jesu Christo </w:t>
      </w:r>
      <w:proofErr w:type="spellStart"/>
      <w:r>
        <w:t>ergreiffen</w:t>
      </w:r>
      <w:proofErr w:type="spellEnd"/>
      <w:r>
        <w:t xml:space="preserve">. Derhalben sagt der </w:t>
      </w:r>
      <w:proofErr w:type="spellStart"/>
      <w:r>
        <w:t>hailig</w:t>
      </w:r>
      <w:proofErr w:type="spellEnd"/>
      <w:r>
        <w:t xml:space="preserve"> Paulus/ </w:t>
      </w:r>
      <w:proofErr w:type="spellStart"/>
      <w:r>
        <w:t>dasz</w:t>
      </w:r>
      <w:proofErr w:type="spellEnd"/>
      <w:r>
        <w:t xml:space="preserve"> wir durch den glauben </w:t>
      </w:r>
      <w:proofErr w:type="spellStart"/>
      <w:r>
        <w:t>allain</w:t>
      </w:r>
      <w:proofErr w:type="spellEnd"/>
      <w:r>
        <w:t xml:space="preserve"> gerecht werden/ </w:t>
      </w:r>
      <w:proofErr w:type="spellStart"/>
      <w:r>
        <w:t>vnd</w:t>
      </w:r>
      <w:proofErr w:type="spellEnd"/>
      <w:r>
        <w:t xml:space="preserve"> derwegen auch </w:t>
      </w:r>
      <w:proofErr w:type="spellStart"/>
      <w:r>
        <w:t>allain</w:t>
      </w:r>
      <w:proofErr w:type="spellEnd"/>
      <w:r>
        <w:t xml:space="preserve"> durch denselben leben. Nicht </w:t>
      </w:r>
      <w:proofErr w:type="spellStart"/>
      <w:r>
        <w:t>dasz</w:t>
      </w:r>
      <w:proofErr w:type="spellEnd"/>
      <w:r>
        <w:t xml:space="preserve"> der glaub </w:t>
      </w:r>
      <w:proofErr w:type="spellStart"/>
      <w:r>
        <w:t>vnsere</w:t>
      </w:r>
      <w:proofErr w:type="spellEnd"/>
      <w:r>
        <w:t xml:space="preserve"> </w:t>
      </w:r>
      <w:proofErr w:type="spellStart"/>
      <w:r>
        <w:t>gerechtigkait</w:t>
      </w:r>
      <w:proofErr w:type="spellEnd"/>
      <w:r>
        <w:t xml:space="preserve"> </w:t>
      </w:r>
      <w:proofErr w:type="spellStart"/>
      <w:r>
        <w:t>vnd</w:t>
      </w:r>
      <w:proofErr w:type="spellEnd"/>
      <w:r>
        <w:t xml:space="preserve"> leben sei: </w:t>
      </w:r>
      <w:proofErr w:type="spellStart"/>
      <w:r>
        <w:t>sonder</w:t>
      </w:r>
      <w:proofErr w:type="spellEnd"/>
      <w:r>
        <w:t xml:space="preserve"> </w:t>
      </w:r>
      <w:proofErr w:type="spellStart"/>
      <w:r>
        <w:t>dasz</w:t>
      </w:r>
      <w:proofErr w:type="spellEnd"/>
      <w:r>
        <w:t xml:space="preserve"> wir durch den </w:t>
      </w:r>
      <w:proofErr w:type="spellStart"/>
      <w:r>
        <w:t>ainigen</w:t>
      </w:r>
      <w:proofErr w:type="spellEnd"/>
      <w:r>
        <w:t xml:space="preserve"> glauben </w:t>
      </w:r>
      <w:proofErr w:type="spellStart"/>
      <w:r>
        <w:t>allain</w:t>
      </w:r>
      <w:proofErr w:type="spellEnd"/>
      <w:r>
        <w:t xml:space="preserve"> Jesum Christum </w:t>
      </w:r>
      <w:proofErr w:type="spellStart"/>
      <w:r>
        <w:t>annämen</w:t>
      </w:r>
      <w:proofErr w:type="spellEnd"/>
      <w:r>
        <w:t xml:space="preserve">/ </w:t>
      </w:r>
      <w:proofErr w:type="spellStart"/>
      <w:r>
        <w:t>gewisz</w:t>
      </w:r>
      <w:proofErr w:type="spellEnd"/>
      <w:r>
        <w:t xml:space="preserve"> </w:t>
      </w:r>
      <w:proofErr w:type="spellStart"/>
      <w:r>
        <w:t>vnd</w:t>
      </w:r>
      <w:proofErr w:type="spellEnd"/>
      <w:r>
        <w:t xml:space="preserve"> versichert sind/ </w:t>
      </w:r>
      <w:proofErr w:type="spellStart"/>
      <w:r>
        <w:t>dasz</w:t>
      </w:r>
      <w:proofErr w:type="spellEnd"/>
      <w:r>
        <w:t xml:space="preserve"> er </w:t>
      </w:r>
      <w:proofErr w:type="spellStart"/>
      <w:r>
        <w:t>vnser</w:t>
      </w:r>
      <w:proofErr w:type="spellEnd"/>
      <w:r>
        <w:t xml:space="preserve"> </w:t>
      </w:r>
      <w:proofErr w:type="spellStart"/>
      <w:r>
        <w:t>gerechtigkait</w:t>
      </w:r>
      <w:proofErr w:type="spellEnd"/>
      <w:r>
        <w:t xml:space="preserve"> </w:t>
      </w:r>
      <w:proofErr w:type="spellStart"/>
      <w:r>
        <w:t>vnd</w:t>
      </w:r>
      <w:proofErr w:type="spellEnd"/>
      <w:r>
        <w:t xml:space="preserve"> leben ist. </w:t>
      </w:r>
    </w:p>
    <w:p w14:paraId="3AC511E5" w14:textId="77777777" w:rsidR="009F6184" w:rsidRDefault="009F6184" w:rsidP="009F6184">
      <w:pPr>
        <w:pStyle w:val="StandardWeb"/>
      </w:pPr>
      <w:r>
        <w:t xml:space="preserve">Denn wenn </w:t>
      </w:r>
      <w:proofErr w:type="spellStart"/>
      <w:r>
        <w:t>ainer</w:t>
      </w:r>
      <w:proofErr w:type="spellEnd"/>
      <w:r>
        <w:t xml:space="preserve"> glaubt/ </w:t>
      </w:r>
      <w:proofErr w:type="spellStart"/>
      <w:r>
        <w:t>dasz</w:t>
      </w:r>
      <w:proofErr w:type="spellEnd"/>
      <w:r>
        <w:t xml:space="preserve"> er zur </w:t>
      </w:r>
      <w:proofErr w:type="spellStart"/>
      <w:r>
        <w:t>säligkait</w:t>
      </w:r>
      <w:proofErr w:type="spellEnd"/>
      <w:r>
        <w:t xml:space="preserve"> verordnet ist/ </w:t>
      </w:r>
      <w:proofErr w:type="spellStart"/>
      <w:r>
        <w:t>vnd</w:t>
      </w:r>
      <w:proofErr w:type="spellEnd"/>
      <w:r>
        <w:t xml:space="preserve"> das ewig leben in Jesu Christo hat: so ist er auch so bald </w:t>
      </w:r>
      <w:proofErr w:type="spellStart"/>
      <w:r>
        <w:t>thailhafftig</w:t>
      </w:r>
      <w:proofErr w:type="spellEnd"/>
      <w:r>
        <w:t xml:space="preserve"> aller der </w:t>
      </w:r>
      <w:proofErr w:type="spellStart"/>
      <w:r>
        <w:t>güter</w:t>
      </w:r>
      <w:proofErr w:type="spellEnd"/>
      <w:r>
        <w:t xml:space="preserve"> </w:t>
      </w:r>
      <w:proofErr w:type="spellStart"/>
      <w:r>
        <w:t>vnd</w:t>
      </w:r>
      <w:proofErr w:type="spellEnd"/>
      <w:r>
        <w:t xml:space="preserve"> </w:t>
      </w:r>
      <w:proofErr w:type="spellStart"/>
      <w:r>
        <w:t>wolthaten</w:t>
      </w:r>
      <w:proofErr w:type="spellEnd"/>
      <w:r>
        <w:t xml:space="preserve"> des Herren Jesu Christi/ </w:t>
      </w:r>
      <w:proofErr w:type="spellStart"/>
      <w:r>
        <w:t>vnd</w:t>
      </w:r>
      <w:proofErr w:type="spellEnd"/>
      <w:r>
        <w:t xml:space="preserve"> hat das ewige leben: angesehen/ </w:t>
      </w:r>
      <w:proofErr w:type="spellStart"/>
      <w:r>
        <w:t>dasz</w:t>
      </w:r>
      <w:proofErr w:type="spellEnd"/>
      <w:r>
        <w:t xml:space="preserve"> </w:t>
      </w:r>
      <w:proofErr w:type="spellStart"/>
      <w:r>
        <w:t>ime</w:t>
      </w:r>
      <w:proofErr w:type="spellEnd"/>
      <w:r>
        <w:t xml:space="preserve"> Christus solcher </w:t>
      </w:r>
      <w:proofErr w:type="spellStart"/>
      <w:r>
        <w:t>gestalt</w:t>
      </w:r>
      <w:proofErr w:type="spellEnd"/>
      <w:r>
        <w:t xml:space="preserve"> wird </w:t>
      </w:r>
      <w:proofErr w:type="spellStart"/>
      <w:r>
        <w:t>angebotten</w:t>
      </w:r>
      <w:proofErr w:type="spellEnd"/>
      <w:r>
        <w:t xml:space="preserve">. </w:t>
      </w:r>
    </w:p>
    <w:p w14:paraId="354C588E" w14:textId="77777777" w:rsidR="009F6184" w:rsidRDefault="009F6184" w:rsidP="009F6184">
      <w:pPr>
        <w:pStyle w:val="berschrift2"/>
      </w:pPr>
      <w:r>
        <w:t>XX.</w:t>
      </w:r>
    </w:p>
    <w:p w14:paraId="4CEE1BAC" w14:textId="77777777" w:rsidR="009F6184" w:rsidRDefault="009F6184" w:rsidP="009F6184">
      <w:pPr>
        <w:pStyle w:val="StandardWeb"/>
      </w:pPr>
      <w:r>
        <w:t xml:space="preserve">Die dritte </w:t>
      </w:r>
      <w:proofErr w:type="spellStart"/>
      <w:r>
        <w:t>wirckung</w:t>
      </w:r>
      <w:proofErr w:type="spellEnd"/>
      <w:r>
        <w:t xml:space="preserve"> des </w:t>
      </w:r>
      <w:proofErr w:type="spellStart"/>
      <w:r>
        <w:t>hailigen</w:t>
      </w:r>
      <w:proofErr w:type="spellEnd"/>
      <w:r>
        <w:t xml:space="preserve"> </w:t>
      </w:r>
      <w:proofErr w:type="spellStart"/>
      <w:r>
        <w:t>Gaistes</w:t>
      </w:r>
      <w:proofErr w:type="spellEnd"/>
      <w:r>
        <w:t xml:space="preserve"> in </w:t>
      </w:r>
      <w:proofErr w:type="spellStart"/>
      <w:r>
        <w:t>vnseren</w:t>
      </w:r>
      <w:proofErr w:type="spellEnd"/>
      <w:r>
        <w:t xml:space="preserve"> </w:t>
      </w:r>
      <w:proofErr w:type="spellStart"/>
      <w:r>
        <w:t>hertzen</w:t>
      </w:r>
      <w:proofErr w:type="spellEnd"/>
      <w:r>
        <w:t xml:space="preserve">/ ist </w:t>
      </w:r>
      <w:proofErr w:type="spellStart"/>
      <w:r>
        <w:t>dise</w:t>
      </w:r>
      <w:proofErr w:type="spellEnd"/>
      <w:r>
        <w:t xml:space="preserve">: </w:t>
      </w:r>
      <w:proofErr w:type="spellStart"/>
      <w:r>
        <w:t>dasz</w:t>
      </w:r>
      <w:proofErr w:type="spellEnd"/>
      <w:r>
        <w:t xml:space="preserve">/ weil er </w:t>
      </w:r>
      <w:proofErr w:type="spellStart"/>
      <w:r>
        <w:t>vns</w:t>
      </w:r>
      <w:proofErr w:type="spellEnd"/>
      <w:r>
        <w:t xml:space="preserve"> mit Christo </w:t>
      </w:r>
      <w:proofErr w:type="spellStart"/>
      <w:r>
        <w:t>verainiget</w:t>
      </w:r>
      <w:proofErr w:type="spellEnd"/>
      <w:r>
        <w:t xml:space="preserve"> (wie wir jetzt </w:t>
      </w:r>
      <w:proofErr w:type="spellStart"/>
      <w:r>
        <w:t>dauon</w:t>
      </w:r>
      <w:proofErr w:type="spellEnd"/>
      <w:r>
        <w:t xml:space="preserve"> </w:t>
      </w:r>
      <w:proofErr w:type="spellStart"/>
      <w:r>
        <w:t>gered</w:t>
      </w:r>
      <w:proofErr w:type="spellEnd"/>
      <w:r>
        <w:t xml:space="preserve">) </w:t>
      </w:r>
      <w:proofErr w:type="spellStart"/>
      <w:r>
        <w:t>vnd</w:t>
      </w:r>
      <w:proofErr w:type="spellEnd"/>
      <w:r>
        <w:t xml:space="preserve"> aber Christus nicht </w:t>
      </w:r>
      <w:proofErr w:type="spellStart"/>
      <w:r>
        <w:t>kan</w:t>
      </w:r>
      <w:proofErr w:type="spellEnd"/>
      <w:r>
        <w:t xml:space="preserve"> in </w:t>
      </w:r>
      <w:proofErr w:type="spellStart"/>
      <w:r>
        <w:t>vns</w:t>
      </w:r>
      <w:proofErr w:type="spellEnd"/>
      <w:r>
        <w:t xml:space="preserve"> müssig sein: vonnöten ist/ </w:t>
      </w:r>
      <w:proofErr w:type="spellStart"/>
      <w:r>
        <w:t>dasz</w:t>
      </w:r>
      <w:proofErr w:type="spellEnd"/>
      <w:r>
        <w:t xml:space="preserve"> </w:t>
      </w:r>
      <w:proofErr w:type="spellStart"/>
      <w:r>
        <w:t>derselbig</w:t>
      </w:r>
      <w:proofErr w:type="spellEnd"/>
      <w:r>
        <w:t xml:space="preserve"> </w:t>
      </w:r>
      <w:proofErr w:type="spellStart"/>
      <w:r>
        <w:t>hailige</w:t>
      </w:r>
      <w:proofErr w:type="spellEnd"/>
      <w:r>
        <w:t xml:space="preserve"> </w:t>
      </w:r>
      <w:proofErr w:type="spellStart"/>
      <w:r>
        <w:t>Gaist</w:t>
      </w:r>
      <w:proofErr w:type="spellEnd"/>
      <w:r>
        <w:t xml:space="preserve">/ welcher in </w:t>
      </w:r>
      <w:proofErr w:type="spellStart"/>
      <w:r>
        <w:t>vns</w:t>
      </w:r>
      <w:proofErr w:type="spellEnd"/>
      <w:r>
        <w:t xml:space="preserve"> den glauben anfängt/ (wie gesagt) auch zugleich </w:t>
      </w:r>
      <w:proofErr w:type="spellStart"/>
      <w:r>
        <w:t>vnsere</w:t>
      </w:r>
      <w:proofErr w:type="spellEnd"/>
      <w:r>
        <w:t xml:space="preserve"> </w:t>
      </w:r>
      <w:proofErr w:type="spellStart"/>
      <w:r>
        <w:t>hertzen</w:t>
      </w:r>
      <w:proofErr w:type="spellEnd"/>
      <w:r>
        <w:t xml:space="preserve"> </w:t>
      </w:r>
      <w:proofErr w:type="spellStart"/>
      <w:r>
        <w:t>hailige</w:t>
      </w:r>
      <w:proofErr w:type="spellEnd"/>
      <w:r>
        <w:t xml:space="preserve">: das ist/ weihet sie Gott dem Herren zu </w:t>
      </w:r>
      <w:proofErr w:type="spellStart"/>
      <w:r>
        <w:t>ainer</w:t>
      </w:r>
      <w:proofErr w:type="spellEnd"/>
      <w:r>
        <w:t xml:space="preserve"> </w:t>
      </w:r>
      <w:proofErr w:type="spellStart"/>
      <w:r>
        <w:t>wonung</w:t>
      </w:r>
      <w:proofErr w:type="spellEnd"/>
      <w:r>
        <w:t xml:space="preserve">. </w:t>
      </w:r>
      <w:proofErr w:type="spellStart"/>
      <w:r>
        <w:t>Dise</w:t>
      </w:r>
      <w:proofErr w:type="spellEnd"/>
      <w:r>
        <w:t xml:space="preserve"> </w:t>
      </w:r>
      <w:proofErr w:type="spellStart"/>
      <w:r>
        <w:t>hailigung</w:t>
      </w:r>
      <w:proofErr w:type="spellEnd"/>
      <w:r>
        <w:t xml:space="preserve"> aber stehet in </w:t>
      </w:r>
      <w:proofErr w:type="spellStart"/>
      <w:r>
        <w:t>zwaien</w:t>
      </w:r>
      <w:proofErr w:type="spellEnd"/>
      <w:r>
        <w:t xml:space="preserve"> stücken: das erst die die </w:t>
      </w:r>
      <w:proofErr w:type="spellStart"/>
      <w:r>
        <w:t>vertilgung</w:t>
      </w:r>
      <w:proofErr w:type="spellEnd"/>
      <w:r>
        <w:t xml:space="preserve"> der verderbten sündlichen </w:t>
      </w:r>
      <w:proofErr w:type="spellStart"/>
      <w:r>
        <w:t>art</w:t>
      </w:r>
      <w:proofErr w:type="spellEnd"/>
      <w:r>
        <w:t xml:space="preserve"> </w:t>
      </w:r>
      <w:proofErr w:type="spellStart"/>
      <w:r>
        <w:t>vnd</w:t>
      </w:r>
      <w:proofErr w:type="spellEnd"/>
      <w:r>
        <w:t xml:space="preserve"> </w:t>
      </w:r>
      <w:proofErr w:type="spellStart"/>
      <w:r>
        <w:t>natur</w:t>
      </w:r>
      <w:proofErr w:type="spellEnd"/>
      <w:r>
        <w:t xml:space="preserve">/ welche macht/ </w:t>
      </w:r>
      <w:proofErr w:type="spellStart"/>
      <w:r>
        <w:t>dasz</w:t>
      </w:r>
      <w:proofErr w:type="spellEnd"/>
      <w:r>
        <w:t xml:space="preserve"> wir an Gottes </w:t>
      </w:r>
      <w:proofErr w:type="spellStart"/>
      <w:r>
        <w:t>gesetz</w:t>
      </w:r>
      <w:proofErr w:type="spellEnd"/>
      <w:r>
        <w:t xml:space="preserve"> </w:t>
      </w:r>
      <w:proofErr w:type="spellStart"/>
      <w:r>
        <w:t>ain</w:t>
      </w:r>
      <w:proofErr w:type="spellEnd"/>
      <w:r>
        <w:t xml:space="preserve"> </w:t>
      </w:r>
      <w:proofErr w:type="spellStart"/>
      <w:r>
        <w:t>miszfallen</w:t>
      </w:r>
      <w:proofErr w:type="spellEnd"/>
      <w:r>
        <w:t xml:space="preserve"> haben / </w:t>
      </w:r>
      <w:proofErr w:type="spellStart"/>
      <w:r>
        <w:t>vnd</w:t>
      </w:r>
      <w:proofErr w:type="spellEnd"/>
      <w:r>
        <w:t xml:space="preserve"> an demselben </w:t>
      </w:r>
      <w:proofErr w:type="spellStart"/>
      <w:r>
        <w:t>ain</w:t>
      </w:r>
      <w:proofErr w:type="spellEnd"/>
      <w:r>
        <w:t xml:space="preserve"> </w:t>
      </w:r>
      <w:proofErr w:type="spellStart"/>
      <w:r>
        <w:t>anlasz</w:t>
      </w:r>
      <w:proofErr w:type="spellEnd"/>
      <w:r>
        <w:t xml:space="preserve"> </w:t>
      </w:r>
      <w:proofErr w:type="spellStart"/>
      <w:r>
        <w:t>nämen</w:t>
      </w:r>
      <w:proofErr w:type="spellEnd"/>
      <w:r>
        <w:t xml:space="preserve"> je </w:t>
      </w:r>
      <w:proofErr w:type="spellStart"/>
      <w:r>
        <w:t>lenger</w:t>
      </w:r>
      <w:proofErr w:type="spellEnd"/>
      <w:r>
        <w:t xml:space="preserve"> je mehr </w:t>
      </w:r>
      <w:proofErr w:type="spellStart"/>
      <w:r>
        <w:t>zusündigen</w:t>
      </w:r>
      <w:proofErr w:type="spellEnd"/>
      <w:r>
        <w:t xml:space="preserve">. Das ander ist die </w:t>
      </w:r>
      <w:proofErr w:type="spellStart"/>
      <w:r>
        <w:t>erschaffung</w:t>
      </w:r>
      <w:proofErr w:type="spellEnd"/>
      <w:r>
        <w:t xml:space="preserve"> der </w:t>
      </w:r>
      <w:proofErr w:type="spellStart"/>
      <w:r>
        <w:t>neüwen</w:t>
      </w:r>
      <w:proofErr w:type="spellEnd"/>
      <w:r>
        <w:t xml:space="preserve"> </w:t>
      </w:r>
      <w:proofErr w:type="spellStart"/>
      <w:r>
        <w:t>natur</w:t>
      </w:r>
      <w:proofErr w:type="spellEnd"/>
      <w:r>
        <w:t xml:space="preserve">: welche macht </w:t>
      </w:r>
      <w:proofErr w:type="spellStart"/>
      <w:r>
        <w:t>dasz</w:t>
      </w:r>
      <w:proofErr w:type="spellEnd"/>
      <w:r>
        <w:t xml:space="preserve"> wir </w:t>
      </w:r>
      <w:proofErr w:type="spellStart"/>
      <w:r>
        <w:t>anfahen</w:t>
      </w:r>
      <w:proofErr w:type="spellEnd"/>
      <w:r>
        <w:t xml:space="preserve"> von </w:t>
      </w:r>
      <w:proofErr w:type="spellStart"/>
      <w:r>
        <w:t>hertzen</w:t>
      </w:r>
      <w:proofErr w:type="spellEnd"/>
      <w:r>
        <w:t xml:space="preserve"> </w:t>
      </w:r>
      <w:proofErr w:type="spellStart"/>
      <w:r>
        <w:t>zuwöllen</w:t>
      </w:r>
      <w:proofErr w:type="spellEnd"/>
      <w:r>
        <w:t xml:space="preserve"> </w:t>
      </w:r>
      <w:proofErr w:type="spellStart"/>
      <w:r>
        <w:t>vnd</w:t>
      </w:r>
      <w:proofErr w:type="spellEnd"/>
      <w:r>
        <w:t xml:space="preserve"> </w:t>
      </w:r>
      <w:proofErr w:type="spellStart"/>
      <w:r>
        <w:t>zuthun</w:t>
      </w:r>
      <w:proofErr w:type="spellEnd"/>
      <w:r>
        <w:t xml:space="preserve">/ was wir wissen/ das Gott dem Herren gefällig </w:t>
      </w:r>
      <w:proofErr w:type="spellStart"/>
      <w:r>
        <w:t>vnd</w:t>
      </w:r>
      <w:proofErr w:type="spellEnd"/>
      <w:r>
        <w:t xml:space="preserve"> </w:t>
      </w:r>
      <w:proofErr w:type="spellStart"/>
      <w:r>
        <w:t>angenähm</w:t>
      </w:r>
      <w:proofErr w:type="spellEnd"/>
      <w:r>
        <w:t xml:space="preserve"> ist. </w:t>
      </w:r>
    </w:p>
    <w:p w14:paraId="65A87863" w14:textId="77777777" w:rsidR="009F6184" w:rsidRDefault="009F6184" w:rsidP="009F6184">
      <w:pPr>
        <w:pStyle w:val="berschrift2"/>
      </w:pPr>
      <w:r>
        <w:t>XXI</w:t>
      </w:r>
    </w:p>
    <w:p w14:paraId="0B1F652E" w14:textId="77777777" w:rsidR="009F6184" w:rsidRDefault="009F6184" w:rsidP="009F6184">
      <w:pPr>
        <w:pStyle w:val="StandardWeb"/>
      </w:pPr>
      <w:r>
        <w:t xml:space="preserve">Aber solches </w:t>
      </w:r>
      <w:proofErr w:type="spellStart"/>
      <w:r>
        <w:t>wegnämen</w:t>
      </w:r>
      <w:proofErr w:type="spellEnd"/>
      <w:r>
        <w:t xml:space="preserve"> der </w:t>
      </w:r>
      <w:proofErr w:type="spellStart"/>
      <w:r>
        <w:t>sünd</w:t>
      </w:r>
      <w:proofErr w:type="spellEnd"/>
      <w:r>
        <w:t xml:space="preserve">/ </w:t>
      </w:r>
      <w:proofErr w:type="spellStart"/>
      <w:r>
        <w:t>geschicht</w:t>
      </w:r>
      <w:proofErr w:type="spellEnd"/>
      <w:r>
        <w:t xml:space="preserve"> zum ersten in </w:t>
      </w:r>
      <w:proofErr w:type="spellStart"/>
      <w:r>
        <w:t>vnserem</w:t>
      </w:r>
      <w:proofErr w:type="spellEnd"/>
      <w:r>
        <w:t xml:space="preserve"> verstand/ welches </w:t>
      </w:r>
      <w:proofErr w:type="spellStart"/>
      <w:r>
        <w:t>finsternussen</w:t>
      </w:r>
      <w:proofErr w:type="spellEnd"/>
      <w:r>
        <w:t xml:space="preserve"> also </w:t>
      </w:r>
      <w:proofErr w:type="spellStart"/>
      <w:r>
        <w:t>erleüchtet</w:t>
      </w:r>
      <w:proofErr w:type="spellEnd"/>
      <w:r>
        <w:t xml:space="preserve"> werden/ </w:t>
      </w:r>
      <w:proofErr w:type="spellStart"/>
      <w:r>
        <w:t>dasz</w:t>
      </w:r>
      <w:proofErr w:type="spellEnd"/>
      <w:r>
        <w:t xml:space="preserve"> wir </w:t>
      </w:r>
      <w:proofErr w:type="spellStart"/>
      <w:r>
        <w:t>anfahen</w:t>
      </w:r>
      <w:proofErr w:type="spellEnd"/>
      <w:r>
        <w:t xml:space="preserve"> zu erkennen/ </w:t>
      </w:r>
      <w:proofErr w:type="spellStart"/>
      <w:r>
        <w:t>vnd</w:t>
      </w:r>
      <w:proofErr w:type="spellEnd"/>
      <w:r>
        <w:t xml:space="preserve"> </w:t>
      </w:r>
      <w:proofErr w:type="spellStart"/>
      <w:r>
        <w:t>vns</w:t>
      </w:r>
      <w:proofErr w:type="spellEnd"/>
      <w:r>
        <w:t xml:space="preserve"> lassen gefallen/ das wir </w:t>
      </w:r>
      <w:proofErr w:type="spellStart"/>
      <w:r>
        <w:t>zuuor</w:t>
      </w:r>
      <w:proofErr w:type="spellEnd"/>
      <w:r>
        <w:t xml:space="preserve"> vor </w:t>
      </w:r>
      <w:proofErr w:type="spellStart"/>
      <w:r>
        <w:t>ain</w:t>
      </w:r>
      <w:proofErr w:type="spellEnd"/>
      <w:r>
        <w:t xml:space="preserve"> </w:t>
      </w:r>
      <w:proofErr w:type="spellStart"/>
      <w:r>
        <w:t>torhait</w:t>
      </w:r>
      <w:proofErr w:type="spellEnd"/>
      <w:r>
        <w:t xml:space="preserve"> hielten. </w:t>
      </w:r>
    </w:p>
    <w:p w14:paraId="4E7948D0" w14:textId="77777777" w:rsidR="009F6184" w:rsidRDefault="009F6184" w:rsidP="009F6184">
      <w:pPr>
        <w:pStyle w:val="StandardWeb"/>
      </w:pPr>
      <w:r>
        <w:t xml:space="preserve">Darnach auch in </w:t>
      </w:r>
      <w:proofErr w:type="spellStart"/>
      <w:r>
        <w:t>vnserem</w:t>
      </w:r>
      <w:proofErr w:type="spellEnd"/>
      <w:r>
        <w:t xml:space="preserve"> willen/ welcher also Gott dem Herren </w:t>
      </w:r>
      <w:proofErr w:type="spellStart"/>
      <w:r>
        <w:t>gehailiget</w:t>
      </w:r>
      <w:proofErr w:type="spellEnd"/>
      <w:r>
        <w:t xml:space="preserve">/ ergeben </w:t>
      </w:r>
      <w:proofErr w:type="spellStart"/>
      <w:r>
        <w:t>vnd</w:t>
      </w:r>
      <w:proofErr w:type="spellEnd"/>
      <w:r>
        <w:t xml:space="preserve"> gelassen/ </w:t>
      </w:r>
      <w:proofErr w:type="spellStart"/>
      <w:r>
        <w:t>dasz</w:t>
      </w:r>
      <w:proofErr w:type="spellEnd"/>
      <w:r>
        <w:t xml:space="preserve"> er den </w:t>
      </w:r>
      <w:proofErr w:type="spellStart"/>
      <w:r>
        <w:t>sünden</w:t>
      </w:r>
      <w:proofErr w:type="spellEnd"/>
      <w:r>
        <w:t xml:space="preserve"> feind ist/ </w:t>
      </w:r>
      <w:proofErr w:type="spellStart"/>
      <w:r>
        <w:t>nit</w:t>
      </w:r>
      <w:proofErr w:type="spellEnd"/>
      <w:r>
        <w:t xml:space="preserve"> </w:t>
      </w:r>
      <w:proofErr w:type="spellStart"/>
      <w:r>
        <w:t>ausz</w:t>
      </w:r>
      <w:proofErr w:type="spellEnd"/>
      <w:r>
        <w:t xml:space="preserve"> </w:t>
      </w:r>
      <w:proofErr w:type="spellStart"/>
      <w:r>
        <w:t>forcht</w:t>
      </w:r>
      <w:proofErr w:type="spellEnd"/>
      <w:r>
        <w:t xml:space="preserve"> der </w:t>
      </w:r>
      <w:proofErr w:type="spellStart"/>
      <w:r>
        <w:t>straf</w:t>
      </w:r>
      <w:proofErr w:type="spellEnd"/>
      <w:r>
        <w:t xml:space="preserve">/ </w:t>
      </w:r>
      <w:proofErr w:type="spellStart"/>
      <w:r>
        <w:t>sonder</w:t>
      </w:r>
      <w:proofErr w:type="spellEnd"/>
      <w:r>
        <w:t xml:space="preserve"> </w:t>
      </w:r>
      <w:proofErr w:type="spellStart"/>
      <w:r>
        <w:t>ausz</w:t>
      </w:r>
      <w:proofErr w:type="spellEnd"/>
      <w:r>
        <w:t xml:space="preserve"> lieb gegen Gott. </w:t>
      </w:r>
      <w:proofErr w:type="spellStart"/>
      <w:r>
        <w:t>Vnd</w:t>
      </w:r>
      <w:proofErr w:type="spellEnd"/>
      <w:r>
        <w:t xml:space="preserve"> liebet die </w:t>
      </w:r>
      <w:proofErr w:type="spellStart"/>
      <w:r>
        <w:t>gerechtigkait</w:t>
      </w:r>
      <w:proofErr w:type="spellEnd"/>
      <w:r>
        <w:t xml:space="preserve"> nicht von wegen der </w:t>
      </w:r>
      <w:proofErr w:type="spellStart"/>
      <w:r>
        <w:t>belonung</w:t>
      </w:r>
      <w:proofErr w:type="spellEnd"/>
      <w:r>
        <w:t xml:space="preserve">: </w:t>
      </w:r>
      <w:proofErr w:type="spellStart"/>
      <w:r>
        <w:t>sonder</w:t>
      </w:r>
      <w:proofErr w:type="spellEnd"/>
      <w:r>
        <w:t xml:space="preserve"> dieweil die </w:t>
      </w:r>
      <w:proofErr w:type="spellStart"/>
      <w:r>
        <w:t>gerechtigkait</w:t>
      </w:r>
      <w:proofErr w:type="spellEnd"/>
      <w:r>
        <w:t xml:space="preserve"> an </w:t>
      </w:r>
      <w:proofErr w:type="spellStart"/>
      <w:r>
        <w:t>ir</w:t>
      </w:r>
      <w:proofErr w:type="spellEnd"/>
      <w:r>
        <w:t xml:space="preserve"> selber Gott </w:t>
      </w:r>
      <w:proofErr w:type="spellStart"/>
      <w:r>
        <w:t>angenähm</w:t>
      </w:r>
      <w:proofErr w:type="spellEnd"/>
      <w:r>
        <w:t xml:space="preserve"> </w:t>
      </w:r>
      <w:proofErr w:type="spellStart"/>
      <w:r>
        <w:t>vnd</w:t>
      </w:r>
      <w:proofErr w:type="spellEnd"/>
      <w:r>
        <w:t xml:space="preserve"> </w:t>
      </w:r>
      <w:proofErr w:type="spellStart"/>
      <w:r>
        <w:t>wolgefällig</w:t>
      </w:r>
      <w:proofErr w:type="spellEnd"/>
      <w:r>
        <w:t xml:space="preserve"> ist: also </w:t>
      </w:r>
      <w:proofErr w:type="spellStart"/>
      <w:r>
        <w:t>dasz</w:t>
      </w:r>
      <w:proofErr w:type="spellEnd"/>
      <w:r>
        <w:t xml:space="preserve">/ ob gleich den </w:t>
      </w:r>
      <w:proofErr w:type="spellStart"/>
      <w:r>
        <w:t>sündern</w:t>
      </w:r>
      <w:proofErr w:type="spellEnd"/>
      <w:r>
        <w:t xml:space="preserve"> </w:t>
      </w:r>
      <w:proofErr w:type="spellStart"/>
      <w:r>
        <w:t>kain</w:t>
      </w:r>
      <w:proofErr w:type="spellEnd"/>
      <w:r>
        <w:t xml:space="preserve"> </w:t>
      </w:r>
      <w:proofErr w:type="spellStart"/>
      <w:r>
        <w:t>tod</w:t>
      </w:r>
      <w:proofErr w:type="spellEnd"/>
      <w:r>
        <w:t xml:space="preserve"> </w:t>
      </w:r>
      <w:proofErr w:type="spellStart"/>
      <w:r>
        <w:t>beraitet</w:t>
      </w:r>
      <w:proofErr w:type="spellEnd"/>
      <w:r>
        <w:t xml:space="preserve"> </w:t>
      </w:r>
      <w:proofErr w:type="spellStart"/>
      <w:r>
        <w:t>were</w:t>
      </w:r>
      <w:proofErr w:type="spellEnd"/>
      <w:r>
        <w:t xml:space="preserve">: auch </w:t>
      </w:r>
      <w:proofErr w:type="spellStart"/>
      <w:r>
        <w:t>kain</w:t>
      </w:r>
      <w:proofErr w:type="spellEnd"/>
      <w:r>
        <w:t xml:space="preserve"> ewiges leben/ denen </w:t>
      </w:r>
      <w:proofErr w:type="spellStart"/>
      <w:r>
        <w:t>verordenet</w:t>
      </w:r>
      <w:proofErr w:type="spellEnd"/>
      <w:r>
        <w:t xml:space="preserve">/ die sich der </w:t>
      </w:r>
      <w:proofErr w:type="spellStart"/>
      <w:r>
        <w:t>gerechtigkait</w:t>
      </w:r>
      <w:proofErr w:type="spellEnd"/>
      <w:r>
        <w:t xml:space="preserve"> befleissigen: so würden sie doch </w:t>
      </w:r>
      <w:proofErr w:type="spellStart"/>
      <w:r>
        <w:t>vmb</w:t>
      </w:r>
      <w:proofErr w:type="spellEnd"/>
      <w:r>
        <w:t xml:space="preserve"> Gottes willen lieber der </w:t>
      </w:r>
      <w:proofErr w:type="spellStart"/>
      <w:r>
        <w:t>gerechtigkait</w:t>
      </w:r>
      <w:proofErr w:type="spellEnd"/>
      <w:r>
        <w:t xml:space="preserve"> </w:t>
      </w:r>
      <w:proofErr w:type="spellStart"/>
      <w:r>
        <w:t>volgen</w:t>
      </w:r>
      <w:proofErr w:type="spellEnd"/>
      <w:r>
        <w:t xml:space="preserve">: das ist/ Gott dem Herren </w:t>
      </w:r>
      <w:proofErr w:type="spellStart"/>
      <w:r>
        <w:t>hailiglich</w:t>
      </w:r>
      <w:proofErr w:type="spellEnd"/>
      <w:r>
        <w:t xml:space="preserve"> dienen/ </w:t>
      </w:r>
      <w:proofErr w:type="spellStart"/>
      <w:r>
        <w:t>vnd</w:t>
      </w:r>
      <w:proofErr w:type="spellEnd"/>
      <w:r>
        <w:t xml:space="preserve"> </w:t>
      </w:r>
      <w:proofErr w:type="spellStart"/>
      <w:r>
        <w:t>jren</w:t>
      </w:r>
      <w:proofErr w:type="spellEnd"/>
      <w:r>
        <w:t xml:space="preserve"> nächsten lieben/ wie solches im </w:t>
      </w:r>
      <w:proofErr w:type="spellStart"/>
      <w:r>
        <w:t>gesätz</w:t>
      </w:r>
      <w:proofErr w:type="spellEnd"/>
      <w:r>
        <w:t xml:space="preserve"> </w:t>
      </w:r>
      <w:proofErr w:type="spellStart"/>
      <w:r>
        <w:t>gebotten</w:t>
      </w:r>
      <w:proofErr w:type="spellEnd"/>
      <w:r>
        <w:t xml:space="preserve">/ </w:t>
      </w:r>
      <w:proofErr w:type="spellStart"/>
      <w:r>
        <w:t>vnd</w:t>
      </w:r>
      <w:proofErr w:type="spellEnd"/>
      <w:r>
        <w:t xml:space="preserve"> </w:t>
      </w:r>
      <w:proofErr w:type="spellStart"/>
      <w:r>
        <w:t>vmb</w:t>
      </w:r>
      <w:proofErr w:type="spellEnd"/>
      <w:r>
        <w:t xml:space="preserve"> seines namens willen alle </w:t>
      </w:r>
      <w:proofErr w:type="spellStart"/>
      <w:r>
        <w:t>gefaht</w:t>
      </w:r>
      <w:proofErr w:type="spellEnd"/>
      <w:r>
        <w:t xml:space="preserve"> </w:t>
      </w:r>
      <w:proofErr w:type="spellStart"/>
      <w:r>
        <w:t>vnd</w:t>
      </w:r>
      <w:proofErr w:type="spellEnd"/>
      <w:r>
        <w:t xml:space="preserve"> leiden </w:t>
      </w:r>
      <w:proofErr w:type="spellStart"/>
      <w:r>
        <w:t>auszstehn</w:t>
      </w:r>
      <w:proofErr w:type="spellEnd"/>
      <w:r>
        <w:t xml:space="preserve">: denn dem </w:t>
      </w:r>
      <w:proofErr w:type="spellStart"/>
      <w:r>
        <w:t>teüfel</w:t>
      </w:r>
      <w:proofErr w:type="spellEnd"/>
      <w:r>
        <w:t xml:space="preserve"> </w:t>
      </w:r>
      <w:proofErr w:type="spellStart"/>
      <w:r>
        <w:t>vnd</w:t>
      </w:r>
      <w:proofErr w:type="spellEnd"/>
      <w:r>
        <w:t xml:space="preserve"> </w:t>
      </w:r>
      <w:proofErr w:type="spellStart"/>
      <w:r>
        <w:t>jren</w:t>
      </w:r>
      <w:proofErr w:type="spellEnd"/>
      <w:r>
        <w:t xml:space="preserve"> </w:t>
      </w:r>
      <w:proofErr w:type="spellStart"/>
      <w:r>
        <w:t>flaischlichen</w:t>
      </w:r>
      <w:proofErr w:type="spellEnd"/>
      <w:r>
        <w:t xml:space="preserve"> </w:t>
      </w:r>
      <w:proofErr w:type="spellStart"/>
      <w:r>
        <w:t>lüsten</w:t>
      </w:r>
      <w:proofErr w:type="spellEnd"/>
      <w:r>
        <w:t xml:space="preserve"> folgen. </w:t>
      </w:r>
    </w:p>
    <w:p w14:paraId="1DEB28C2" w14:textId="77777777" w:rsidR="009F6184" w:rsidRDefault="009F6184" w:rsidP="009F6184">
      <w:pPr>
        <w:pStyle w:val="berschrift2"/>
      </w:pPr>
      <w:r>
        <w:t>XXII.</w:t>
      </w:r>
    </w:p>
    <w:p w14:paraId="6187621B" w14:textId="77777777" w:rsidR="009F6184" w:rsidRDefault="009F6184" w:rsidP="009F6184">
      <w:pPr>
        <w:pStyle w:val="StandardWeb"/>
      </w:pPr>
      <w:r>
        <w:t xml:space="preserve">Derhalben/ alles </w:t>
      </w:r>
      <w:proofErr w:type="spellStart"/>
      <w:r>
        <w:t>kurtz</w:t>
      </w:r>
      <w:proofErr w:type="spellEnd"/>
      <w:r>
        <w:t xml:space="preserve"> in </w:t>
      </w:r>
      <w:proofErr w:type="spellStart"/>
      <w:r>
        <w:t>aine</w:t>
      </w:r>
      <w:proofErr w:type="spellEnd"/>
      <w:r>
        <w:t xml:space="preserve"> summe zufassen/ gleich wie wir in dem </w:t>
      </w:r>
      <w:proofErr w:type="spellStart"/>
      <w:r>
        <w:t>ainigen</w:t>
      </w:r>
      <w:proofErr w:type="spellEnd"/>
      <w:r>
        <w:t xml:space="preserve"> Herrn Jesu Christo alles finden/ was </w:t>
      </w:r>
      <w:proofErr w:type="spellStart"/>
      <w:r>
        <w:t>vns</w:t>
      </w:r>
      <w:proofErr w:type="spellEnd"/>
      <w:r>
        <w:t xml:space="preserve"> zu </w:t>
      </w:r>
      <w:proofErr w:type="spellStart"/>
      <w:r>
        <w:t>vnserer</w:t>
      </w:r>
      <w:proofErr w:type="spellEnd"/>
      <w:r>
        <w:t xml:space="preserve"> </w:t>
      </w:r>
      <w:proofErr w:type="spellStart"/>
      <w:r>
        <w:t>säligkait</w:t>
      </w:r>
      <w:proofErr w:type="spellEnd"/>
      <w:r>
        <w:t xml:space="preserve"> vonnöten: Also macht </w:t>
      </w:r>
      <w:proofErr w:type="spellStart"/>
      <w:r>
        <w:t>allain</w:t>
      </w:r>
      <w:proofErr w:type="spellEnd"/>
      <w:r>
        <w:t xml:space="preserve"> der </w:t>
      </w:r>
      <w:proofErr w:type="spellStart"/>
      <w:r>
        <w:t>hailig</w:t>
      </w:r>
      <w:proofErr w:type="spellEnd"/>
      <w:r>
        <w:t xml:space="preserve"> </w:t>
      </w:r>
      <w:proofErr w:type="spellStart"/>
      <w:r>
        <w:t>Gaist</w:t>
      </w:r>
      <w:proofErr w:type="spellEnd"/>
      <w:r>
        <w:t xml:space="preserve"> Christum </w:t>
      </w:r>
      <w:proofErr w:type="spellStart"/>
      <w:r>
        <w:t>vnser</w:t>
      </w:r>
      <w:proofErr w:type="spellEnd"/>
      <w:r>
        <w:t xml:space="preserve"> </w:t>
      </w:r>
      <w:proofErr w:type="spellStart"/>
      <w:r>
        <w:t>aigen</w:t>
      </w:r>
      <w:proofErr w:type="spellEnd"/>
      <w:r>
        <w:t xml:space="preserve">/ durch den glauben. Dieweil aber solcher glaub/ erstlich in </w:t>
      </w:r>
      <w:proofErr w:type="spellStart"/>
      <w:r>
        <w:t>vns</w:t>
      </w:r>
      <w:proofErr w:type="spellEnd"/>
      <w:r>
        <w:t xml:space="preserve"> sehr schwach </w:t>
      </w:r>
      <w:proofErr w:type="spellStart"/>
      <w:r>
        <w:t>vnd</w:t>
      </w:r>
      <w:proofErr w:type="spellEnd"/>
      <w:r>
        <w:t xml:space="preserve"> gering ist: so ist vonnöten/ </w:t>
      </w:r>
      <w:proofErr w:type="spellStart"/>
      <w:r>
        <w:t>dasz</w:t>
      </w:r>
      <w:proofErr w:type="spellEnd"/>
      <w:r>
        <w:t xml:space="preserve"> er von tag zu tag </w:t>
      </w:r>
      <w:proofErr w:type="spellStart"/>
      <w:r>
        <w:t>erwachsz</w:t>
      </w:r>
      <w:proofErr w:type="spellEnd"/>
      <w:r>
        <w:t xml:space="preserve"> </w:t>
      </w:r>
      <w:proofErr w:type="spellStart"/>
      <w:r>
        <w:t>vnd</w:t>
      </w:r>
      <w:proofErr w:type="spellEnd"/>
      <w:r>
        <w:t xml:space="preserve"> </w:t>
      </w:r>
      <w:proofErr w:type="spellStart"/>
      <w:r>
        <w:t>zunäme</w:t>
      </w:r>
      <w:proofErr w:type="spellEnd"/>
      <w:r>
        <w:t xml:space="preserve">. </w:t>
      </w:r>
      <w:proofErr w:type="spellStart"/>
      <w:r>
        <w:t>Darumb</w:t>
      </w:r>
      <w:proofErr w:type="spellEnd"/>
      <w:r>
        <w:t xml:space="preserve"> müssen wir nun sehen/ durch was mittel der glaube in </w:t>
      </w:r>
      <w:proofErr w:type="spellStart"/>
      <w:r>
        <w:t>vns</w:t>
      </w:r>
      <w:proofErr w:type="spellEnd"/>
      <w:r>
        <w:t xml:space="preserve"> erhalten </w:t>
      </w:r>
      <w:proofErr w:type="spellStart"/>
      <w:r>
        <w:t>vnd</w:t>
      </w:r>
      <w:proofErr w:type="spellEnd"/>
      <w:r>
        <w:t xml:space="preserve"> </w:t>
      </w:r>
      <w:proofErr w:type="spellStart"/>
      <w:r>
        <w:t>gestärckt</w:t>
      </w:r>
      <w:proofErr w:type="spellEnd"/>
      <w:r>
        <w:t xml:space="preserve"> werde/ damit er in </w:t>
      </w:r>
      <w:proofErr w:type="spellStart"/>
      <w:r>
        <w:t>vns</w:t>
      </w:r>
      <w:proofErr w:type="spellEnd"/>
      <w:r>
        <w:t xml:space="preserve"> je </w:t>
      </w:r>
      <w:proofErr w:type="spellStart"/>
      <w:r>
        <w:t>lenger</w:t>
      </w:r>
      <w:proofErr w:type="spellEnd"/>
      <w:r>
        <w:t xml:space="preserve"> je mehr </w:t>
      </w:r>
      <w:proofErr w:type="spellStart"/>
      <w:r>
        <w:t>zunäme</w:t>
      </w:r>
      <w:proofErr w:type="spellEnd"/>
      <w:r>
        <w:t xml:space="preserve">. Erstlich/ wie der glaub in </w:t>
      </w:r>
      <w:proofErr w:type="spellStart"/>
      <w:r>
        <w:t>vns</w:t>
      </w:r>
      <w:proofErr w:type="spellEnd"/>
      <w:r>
        <w:t xml:space="preserve"> durch den </w:t>
      </w:r>
      <w:proofErr w:type="spellStart"/>
      <w:r>
        <w:t>hailigen</w:t>
      </w:r>
      <w:proofErr w:type="spellEnd"/>
      <w:r>
        <w:t xml:space="preserve"> </w:t>
      </w:r>
      <w:proofErr w:type="spellStart"/>
      <w:r>
        <w:t>Gaist</w:t>
      </w:r>
      <w:proofErr w:type="spellEnd"/>
      <w:r>
        <w:t xml:space="preserve"> erschaffen wird/ vermittelst Göttliches </w:t>
      </w:r>
      <w:proofErr w:type="spellStart"/>
      <w:r>
        <w:t>worts</w:t>
      </w:r>
      <w:proofErr w:type="spellEnd"/>
      <w:r>
        <w:t xml:space="preserve">/ welches in </w:t>
      </w:r>
      <w:proofErr w:type="spellStart"/>
      <w:r>
        <w:t>vnsere</w:t>
      </w:r>
      <w:proofErr w:type="spellEnd"/>
      <w:r>
        <w:t xml:space="preserve"> </w:t>
      </w:r>
      <w:proofErr w:type="spellStart"/>
      <w:r>
        <w:t>hertzen</w:t>
      </w:r>
      <w:proofErr w:type="spellEnd"/>
      <w:r>
        <w:t xml:space="preserve"> wird gesäet/ </w:t>
      </w:r>
      <w:proofErr w:type="spellStart"/>
      <w:r>
        <w:t>vnd</w:t>
      </w:r>
      <w:proofErr w:type="spellEnd"/>
      <w:r>
        <w:t xml:space="preserve"> derhalben auch </w:t>
      </w:r>
      <w:proofErr w:type="spellStart"/>
      <w:r>
        <w:t>ainem</w:t>
      </w:r>
      <w:proofErr w:type="spellEnd"/>
      <w:r>
        <w:t xml:space="preserve"> samen verglichen: Also wird er auch erhalten </w:t>
      </w:r>
      <w:proofErr w:type="spellStart"/>
      <w:r>
        <w:t>vnd</w:t>
      </w:r>
      <w:proofErr w:type="spellEnd"/>
      <w:r>
        <w:t xml:space="preserve"> </w:t>
      </w:r>
      <w:proofErr w:type="spellStart"/>
      <w:r>
        <w:t>aufferzogen</w:t>
      </w:r>
      <w:proofErr w:type="spellEnd"/>
      <w:r>
        <w:t xml:space="preserve"> durch </w:t>
      </w:r>
      <w:proofErr w:type="spellStart"/>
      <w:r>
        <w:t>dasselbig</w:t>
      </w:r>
      <w:proofErr w:type="spellEnd"/>
      <w:r>
        <w:t xml:space="preserve"> </w:t>
      </w:r>
      <w:proofErr w:type="spellStart"/>
      <w:r>
        <w:t>wort</w:t>
      </w:r>
      <w:proofErr w:type="spellEnd"/>
      <w:r>
        <w:t xml:space="preserve">/ so wir es mit allem </w:t>
      </w:r>
      <w:proofErr w:type="spellStart"/>
      <w:r>
        <w:t>fleisz</w:t>
      </w:r>
      <w:proofErr w:type="spellEnd"/>
      <w:r>
        <w:t xml:space="preserve">/ in der </w:t>
      </w:r>
      <w:proofErr w:type="spellStart"/>
      <w:r>
        <w:t>gemaine</w:t>
      </w:r>
      <w:proofErr w:type="spellEnd"/>
      <w:r>
        <w:t xml:space="preserve"> Gottes hören predigen/ oder auch </w:t>
      </w:r>
      <w:proofErr w:type="spellStart"/>
      <w:r>
        <w:t>dahaim</w:t>
      </w:r>
      <w:proofErr w:type="spellEnd"/>
      <w:r>
        <w:t xml:space="preserve"> in </w:t>
      </w:r>
      <w:proofErr w:type="spellStart"/>
      <w:r>
        <w:t>vnseren</w:t>
      </w:r>
      <w:proofErr w:type="spellEnd"/>
      <w:r>
        <w:t xml:space="preserve"> </w:t>
      </w:r>
      <w:proofErr w:type="spellStart"/>
      <w:r>
        <w:t>haüseren</w:t>
      </w:r>
      <w:proofErr w:type="spellEnd"/>
      <w:r>
        <w:t xml:space="preserve"> lesen/ </w:t>
      </w:r>
      <w:proofErr w:type="spellStart"/>
      <w:r>
        <w:t>vnd</w:t>
      </w:r>
      <w:proofErr w:type="spellEnd"/>
      <w:r>
        <w:t xml:space="preserve"> all </w:t>
      </w:r>
      <w:proofErr w:type="spellStart"/>
      <w:r>
        <w:t>vnsere</w:t>
      </w:r>
      <w:proofErr w:type="spellEnd"/>
      <w:r>
        <w:t xml:space="preserve"> </w:t>
      </w:r>
      <w:proofErr w:type="spellStart"/>
      <w:r>
        <w:t>gedancken</w:t>
      </w:r>
      <w:proofErr w:type="spellEnd"/>
      <w:r>
        <w:t xml:space="preserve"> </w:t>
      </w:r>
      <w:proofErr w:type="spellStart"/>
      <w:r>
        <w:t>fleissiglich</w:t>
      </w:r>
      <w:proofErr w:type="spellEnd"/>
      <w:r>
        <w:t xml:space="preserve"> tag </w:t>
      </w:r>
      <w:proofErr w:type="spellStart"/>
      <w:r>
        <w:t>vnd</w:t>
      </w:r>
      <w:proofErr w:type="spellEnd"/>
      <w:r>
        <w:t xml:space="preserve"> </w:t>
      </w:r>
      <w:proofErr w:type="spellStart"/>
      <w:r>
        <w:t>nacht</w:t>
      </w:r>
      <w:proofErr w:type="spellEnd"/>
      <w:r>
        <w:t xml:space="preserve"> </w:t>
      </w:r>
      <w:proofErr w:type="spellStart"/>
      <w:r>
        <w:t>darauff</w:t>
      </w:r>
      <w:proofErr w:type="spellEnd"/>
      <w:r>
        <w:t xml:space="preserve"> legen/ </w:t>
      </w:r>
      <w:proofErr w:type="spellStart"/>
      <w:r>
        <w:t>hindan</w:t>
      </w:r>
      <w:proofErr w:type="spellEnd"/>
      <w:r>
        <w:t xml:space="preserve"> gesetzt alle andere </w:t>
      </w:r>
      <w:proofErr w:type="spellStart"/>
      <w:r>
        <w:t>geschefft</w:t>
      </w:r>
      <w:proofErr w:type="spellEnd"/>
      <w:r>
        <w:t xml:space="preserve">/ </w:t>
      </w:r>
      <w:proofErr w:type="spellStart"/>
      <w:r>
        <w:t>disz</w:t>
      </w:r>
      <w:proofErr w:type="spellEnd"/>
      <w:r>
        <w:t xml:space="preserve"> zeitlich leben belangend/ so </w:t>
      </w:r>
      <w:proofErr w:type="spellStart"/>
      <w:r>
        <w:t>vns</w:t>
      </w:r>
      <w:proofErr w:type="spellEnd"/>
      <w:r>
        <w:t xml:space="preserve"> </w:t>
      </w:r>
      <w:proofErr w:type="spellStart"/>
      <w:r>
        <w:t>entweders</w:t>
      </w:r>
      <w:proofErr w:type="spellEnd"/>
      <w:r>
        <w:t xml:space="preserve"> von Gott abwendig/ oder </w:t>
      </w:r>
      <w:proofErr w:type="spellStart"/>
      <w:r>
        <w:t>diser</w:t>
      </w:r>
      <w:proofErr w:type="spellEnd"/>
      <w:r>
        <w:t xml:space="preserve"> </w:t>
      </w:r>
      <w:proofErr w:type="spellStart"/>
      <w:r>
        <w:t>welt</w:t>
      </w:r>
      <w:proofErr w:type="spellEnd"/>
      <w:r>
        <w:t xml:space="preserve"> anhängig machen möchten. Derhalben spricht </w:t>
      </w:r>
      <w:proofErr w:type="spellStart"/>
      <w:r>
        <w:t>Dauid</w:t>
      </w:r>
      <w:proofErr w:type="spellEnd"/>
      <w:r>
        <w:t xml:space="preserve">: </w:t>
      </w:r>
      <w:proofErr w:type="spellStart"/>
      <w:r>
        <w:t>Sälig</w:t>
      </w:r>
      <w:proofErr w:type="spellEnd"/>
      <w:r>
        <w:t xml:space="preserve"> sind nicht die reichen/ König/ Fürsten/ </w:t>
      </w:r>
      <w:proofErr w:type="spellStart"/>
      <w:r>
        <w:t>Kaufleüt</w:t>
      </w:r>
      <w:proofErr w:type="spellEnd"/>
      <w:r>
        <w:t xml:space="preserve">/ oder andere die in </w:t>
      </w:r>
      <w:proofErr w:type="spellStart"/>
      <w:r>
        <w:t>dise</w:t>
      </w:r>
      <w:proofErr w:type="spellEnd"/>
      <w:r>
        <w:t xml:space="preserve"> </w:t>
      </w:r>
      <w:proofErr w:type="spellStart"/>
      <w:r>
        <w:t>welt</w:t>
      </w:r>
      <w:proofErr w:type="spellEnd"/>
      <w:r>
        <w:t xml:space="preserve"> gehören: </w:t>
      </w:r>
      <w:proofErr w:type="spellStart"/>
      <w:r>
        <w:t>sond</w:t>
      </w:r>
      <w:proofErr w:type="spellEnd"/>
      <w:r>
        <w:t xml:space="preserve"> </w:t>
      </w:r>
      <w:proofErr w:type="spellStart"/>
      <w:r>
        <w:t>allain</w:t>
      </w:r>
      <w:proofErr w:type="spellEnd"/>
      <w:r>
        <w:t xml:space="preserve"> die/ so mit </w:t>
      </w:r>
      <w:proofErr w:type="spellStart"/>
      <w:r>
        <w:t>fleisz</w:t>
      </w:r>
      <w:proofErr w:type="spellEnd"/>
      <w:r>
        <w:t xml:space="preserve"> </w:t>
      </w:r>
      <w:proofErr w:type="spellStart"/>
      <w:r>
        <w:t>vnnd</w:t>
      </w:r>
      <w:proofErr w:type="spellEnd"/>
      <w:r>
        <w:t xml:space="preserve"> </w:t>
      </w:r>
      <w:proofErr w:type="spellStart"/>
      <w:r>
        <w:t>one</w:t>
      </w:r>
      <w:proofErr w:type="spellEnd"/>
      <w:r>
        <w:t xml:space="preserve"> </w:t>
      </w:r>
      <w:proofErr w:type="spellStart"/>
      <w:r>
        <w:t>vnderlasz</w:t>
      </w:r>
      <w:proofErr w:type="spellEnd"/>
      <w:r>
        <w:t xml:space="preserve"> Gottes </w:t>
      </w:r>
      <w:proofErr w:type="spellStart"/>
      <w:r>
        <w:t>wort</w:t>
      </w:r>
      <w:proofErr w:type="spellEnd"/>
      <w:r>
        <w:t xml:space="preserve"> betrachten/ </w:t>
      </w:r>
      <w:proofErr w:type="spellStart"/>
      <w:r>
        <w:t>vnd</w:t>
      </w:r>
      <w:proofErr w:type="spellEnd"/>
      <w:r>
        <w:t xml:space="preserve"> zu </w:t>
      </w:r>
      <w:proofErr w:type="spellStart"/>
      <w:r>
        <w:t>hertzen</w:t>
      </w:r>
      <w:proofErr w:type="spellEnd"/>
      <w:r>
        <w:t xml:space="preserve"> fassen/ dieweil sie </w:t>
      </w:r>
      <w:proofErr w:type="spellStart"/>
      <w:r>
        <w:t>frembdling</w:t>
      </w:r>
      <w:proofErr w:type="spellEnd"/>
      <w:r>
        <w:t xml:space="preserve"> sind in </w:t>
      </w:r>
      <w:proofErr w:type="spellStart"/>
      <w:r>
        <w:t>diser</w:t>
      </w:r>
      <w:proofErr w:type="spellEnd"/>
      <w:r>
        <w:t xml:space="preserve"> </w:t>
      </w:r>
      <w:proofErr w:type="spellStart"/>
      <w:r>
        <w:t>welt</w:t>
      </w:r>
      <w:proofErr w:type="spellEnd"/>
      <w:r>
        <w:t xml:space="preserve">/ </w:t>
      </w:r>
      <w:proofErr w:type="spellStart"/>
      <w:r>
        <w:t>vnd</w:t>
      </w:r>
      <w:proofErr w:type="spellEnd"/>
      <w:r>
        <w:t xml:space="preserve"> </w:t>
      </w:r>
      <w:proofErr w:type="spellStart"/>
      <w:r>
        <w:t>jr</w:t>
      </w:r>
      <w:proofErr w:type="spellEnd"/>
      <w:r>
        <w:t xml:space="preserve"> sinn stehet nach dem </w:t>
      </w:r>
      <w:proofErr w:type="spellStart"/>
      <w:r>
        <w:t>himmelischen</w:t>
      </w:r>
      <w:proofErr w:type="spellEnd"/>
      <w:r>
        <w:t xml:space="preserve"> </w:t>
      </w:r>
      <w:proofErr w:type="spellStart"/>
      <w:r>
        <w:t>vatterland</w:t>
      </w:r>
      <w:proofErr w:type="spellEnd"/>
      <w:r>
        <w:t xml:space="preserve">. </w:t>
      </w:r>
    </w:p>
    <w:p w14:paraId="21CB9887" w14:textId="77777777" w:rsidR="009F6184" w:rsidRDefault="009F6184" w:rsidP="009F6184">
      <w:pPr>
        <w:pStyle w:val="berschrift2"/>
      </w:pPr>
      <w:r>
        <w:t>XXIII</w:t>
      </w:r>
    </w:p>
    <w:p w14:paraId="1AA72A0B" w14:textId="77777777" w:rsidR="009F6184" w:rsidRDefault="009F6184" w:rsidP="009F6184">
      <w:pPr>
        <w:pStyle w:val="StandardWeb"/>
      </w:pPr>
      <w:r>
        <w:t xml:space="preserve">Zum andern/ </w:t>
      </w:r>
      <w:proofErr w:type="spellStart"/>
      <w:r>
        <w:t>sol</w:t>
      </w:r>
      <w:proofErr w:type="spellEnd"/>
      <w:r>
        <w:t xml:space="preserve"> man auch wissen/ </w:t>
      </w:r>
      <w:proofErr w:type="spellStart"/>
      <w:r>
        <w:t>dz</w:t>
      </w:r>
      <w:proofErr w:type="spellEnd"/>
      <w:r>
        <w:t xml:space="preserve"> Gott </w:t>
      </w:r>
      <w:proofErr w:type="spellStart"/>
      <w:r>
        <w:t>vnserer</w:t>
      </w:r>
      <w:proofErr w:type="spellEnd"/>
      <w:r>
        <w:t xml:space="preserve"> </w:t>
      </w:r>
      <w:proofErr w:type="spellStart"/>
      <w:r>
        <w:t>schwachhait</w:t>
      </w:r>
      <w:proofErr w:type="spellEnd"/>
      <w:r>
        <w:t xml:space="preserve"> </w:t>
      </w:r>
      <w:proofErr w:type="spellStart"/>
      <w:r>
        <w:t>vnd</w:t>
      </w:r>
      <w:proofErr w:type="spellEnd"/>
      <w:r>
        <w:t xml:space="preserve"> </w:t>
      </w:r>
      <w:proofErr w:type="spellStart"/>
      <w:r>
        <w:t>blödigkait</w:t>
      </w:r>
      <w:proofErr w:type="spellEnd"/>
      <w:r>
        <w:t xml:space="preserve"> zu </w:t>
      </w:r>
      <w:proofErr w:type="spellStart"/>
      <w:r>
        <w:t>hülffe</w:t>
      </w:r>
      <w:proofErr w:type="spellEnd"/>
      <w:r>
        <w:t xml:space="preserve"> kommt: also/ </w:t>
      </w:r>
      <w:proofErr w:type="spellStart"/>
      <w:r>
        <w:t>dasz</w:t>
      </w:r>
      <w:proofErr w:type="spellEnd"/>
      <w:r>
        <w:t xml:space="preserve"> er </w:t>
      </w:r>
      <w:proofErr w:type="spellStart"/>
      <w:r>
        <w:t>vns</w:t>
      </w:r>
      <w:proofErr w:type="spellEnd"/>
      <w:r>
        <w:t xml:space="preserve"> nicht </w:t>
      </w:r>
      <w:proofErr w:type="spellStart"/>
      <w:r>
        <w:t>allain</w:t>
      </w:r>
      <w:proofErr w:type="spellEnd"/>
      <w:r>
        <w:t xml:space="preserve"> die grosse liebe/ damit er </w:t>
      </w:r>
      <w:proofErr w:type="spellStart"/>
      <w:r>
        <w:t>vns</w:t>
      </w:r>
      <w:proofErr w:type="spellEnd"/>
      <w:r>
        <w:t xml:space="preserve"> in seinem </w:t>
      </w:r>
      <w:proofErr w:type="spellStart"/>
      <w:r>
        <w:t>Sone</w:t>
      </w:r>
      <w:proofErr w:type="spellEnd"/>
      <w:r>
        <w:t xml:space="preserve">/ </w:t>
      </w:r>
      <w:proofErr w:type="spellStart"/>
      <w:r>
        <w:t>vnserem</w:t>
      </w:r>
      <w:proofErr w:type="spellEnd"/>
      <w:r>
        <w:t xml:space="preserve"> Herren Jesu Christo geliebet hat/ durch sein </w:t>
      </w:r>
      <w:proofErr w:type="spellStart"/>
      <w:r>
        <w:t>wort</w:t>
      </w:r>
      <w:proofErr w:type="spellEnd"/>
      <w:r>
        <w:t xml:space="preserve"> </w:t>
      </w:r>
      <w:proofErr w:type="spellStart"/>
      <w:r>
        <w:t>läszt</w:t>
      </w:r>
      <w:proofErr w:type="spellEnd"/>
      <w:r>
        <w:t xml:space="preserve"> verkündigen: </w:t>
      </w:r>
      <w:proofErr w:type="spellStart"/>
      <w:r>
        <w:t>sonder</w:t>
      </w:r>
      <w:proofErr w:type="spellEnd"/>
      <w:r>
        <w:t xml:space="preserve"> hat auch seinem </w:t>
      </w:r>
      <w:proofErr w:type="spellStart"/>
      <w:r>
        <w:t>wort</w:t>
      </w:r>
      <w:proofErr w:type="spellEnd"/>
      <w:r>
        <w:t xml:space="preserve">/ </w:t>
      </w:r>
      <w:proofErr w:type="spellStart"/>
      <w:r>
        <w:t>eüsserliche</w:t>
      </w:r>
      <w:proofErr w:type="spellEnd"/>
      <w:r>
        <w:t xml:space="preserve"> </w:t>
      </w:r>
      <w:proofErr w:type="spellStart"/>
      <w:r>
        <w:t>warzaichen</w:t>
      </w:r>
      <w:proofErr w:type="spellEnd"/>
      <w:r>
        <w:t xml:space="preserve"> wöllen </w:t>
      </w:r>
      <w:proofErr w:type="spellStart"/>
      <w:r>
        <w:t>zuthun</w:t>
      </w:r>
      <w:proofErr w:type="spellEnd"/>
      <w:r>
        <w:t xml:space="preserve">/ welche </w:t>
      </w:r>
      <w:proofErr w:type="spellStart"/>
      <w:r>
        <w:t>sampt</w:t>
      </w:r>
      <w:proofErr w:type="spellEnd"/>
      <w:r>
        <w:t xml:space="preserve"> etlichen </w:t>
      </w:r>
      <w:proofErr w:type="spellStart"/>
      <w:r>
        <w:t>ceremonien</w:t>
      </w:r>
      <w:proofErr w:type="spellEnd"/>
      <w:r>
        <w:t xml:space="preserve">/ </w:t>
      </w:r>
      <w:proofErr w:type="spellStart"/>
      <w:r>
        <w:t>vns</w:t>
      </w:r>
      <w:proofErr w:type="spellEnd"/>
      <w:r>
        <w:t xml:space="preserve"> Jesum Christum (also zureden) vor </w:t>
      </w:r>
      <w:proofErr w:type="spellStart"/>
      <w:r>
        <w:t>augen</w:t>
      </w:r>
      <w:proofErr w:type="spellEnd"/>
      <w:r>
        <w:t xml:space="preserve"> stellen/ </w:t>
      </w:r>
      <w:proofErr w:type="spellStart"/>
      <w:r>
        <w:t>vnd</w:t>
      </w:r>
      <w:proofErr w:type="spellEnd"/>
      <w:r>
        <w:t xml:space="preserve"> in die </w:t>
      </w:r>
      <w:proofErr w:type="spellStart"/>
      <w:r>
        <w:t>hände</w:t>
      </w:r>
      <w:proofErr w:type="spellEnd"/>
      <w:r>
        <w:t xml:space="preserve"> geben/ mit allen seinen </w:t>
      </w:r>
      <w:proofErr w:type="spellStart"/>
      <w:r>
        <w:t>gutthaten</w:t>
      </w:r>
      <w:proofErr w:type="spellEnd"/>
      <w:r>
        <w:t xml:space="preserve">/ von welchen jetzt gesagt: </w:t>
      </w:r>
      <w:proofErr w:type="spellStart"/>
      <w:r>
        <w:t>auff</w:t>
      </w:r>
      <w:proofErr w:type="spellEnd"/>
      <w:r>
        <w:t xml:space="preserve"> </w:t>
      </w:r>
      <w:proofErr w:type="spellStart"/>
      <w:r>
        <w:t>dasz</w:t>
      </w:r>
      <w:proofErr w:type="spellEnd"/>
      <w:r>
        <w:t xml:space="preserve"> </w:t>
      </w:r>
      <w:proofErr w:type="spellStart"/>
      <w:r>
        <w:t>vnser</w:t>
      </w:r>
      <w:proofErr w:type="spellEnd"/>
      <w:r>
        <w:t xml:space="preserve"> glaube durch solche </w:t>
      </w:r>
      <w:proofErr w:type="spellStart"/>
      <w:r>
        <w:t>hülffe</w:t>
      </w:r>
      <w:proofErr w:type="spellEnd"/>
      <w:r>
        <w:t xml:space="preserve"> erhalten/ in </w:t>
      </w:r>
      <w:proofErr w:type="spellStart"/>
      <w:r>
        <w:t>vns</w:t>
      </w:r>
      <w:proofErr w:type="spellEnd"/>
      <w:r>
        <w:t xml:space="preserve"> je </w:t>
      </w:r>
      <w:proofErr w:type="spellStart"/>
      <w:r>
        <w:t>lenger</w:t>
      </w:r>
      <w:proofErr w:type="spellEnd"/>
      <w:r>
        <w:t xml:space="preserve"> je mehr </w:t>
      </w:r>
      <w:proofErr w:type="spellStart"/>
      <w:r>
        <w:t>gestercket</w:t>
      </w:r>
      <w:proofErr w:type="spellEnd"/>
      <w:r>
        <w:t xml:space="preserve"> werde/ </w:t>
      </w:r>
      <w:proofErr w:type="spellStart"/>
      <w:r>
        <w:t>vnd</w:t>
      </w:r>
      <w:proofErr w:type="spellEnd"/>
      <w:r>
        <w:t xml:space="preserve"> </w:t>
      </w:r>
      <w:proofErr w:type="spellStart"/>
      <w:r>
        <w:t>vns</w:t>
      </w:r>
      <w:proofErr w:type="spellEnd"/>
      <w:r>
        <w:t xml:space="preserve"> </w:t>
      </w:r>
      <w:proofErr w:type="spellStart"/>
      <w:r>
        <w:t>jmmer</w:t>
      </w:r>
      <w:proofErr w:type="spellEnd"/>
      <w:r>
        <w:t xml:space="preserve"> näher zu Christo bring. </w:t>
      </w:r>
    </w:p>
    <w:p w14:paraId="1A04A7EA" w14:textId="77777777" w:rsidR="009F6184" w:rsidRDefault="009F6184" w:rsidP="009F6184">
      <w:pPr>
        <w:pStyle w:val="StandardWeb"/>
      </w:pPr>
      <w:proofErr w:type="spellStart"/>
      <w:r>
        <w:t>Dise</w:t>
      </w:r>
      <w:proofErr w:type="spellEnd"/>
      <w:r>
        <w:t xml:space="preserve"> </w:t>
      </w:r>
      <w:proofErr w:type="spellStart"/>
      <w:r>
        <w:t>gedenckzaichen</w:t>
      </w:r>
      <w:proofErr w:type="spellEnd"/>
      <w:r>
        <w:t xml:space="preserve"> aber/ </w:t>
      </w:r>
      <w:proofErr w:type="spellStart"/>
      <w:r>
        <w:t>haisset</w:t>
      </w:r>
      <w:proofErr w:type="spellEnd"/>
      <w:r>
        <w:t xml:space="preserve"> man in griechischer sprach </w:t>
      </w:r>
      <w:proofErr w:type="spellStart"/>
      <w:r>
        <w:t>Mysteria</w:t>
      </w:r>
      <w:proofErr w:type="spellEnd"/>
      <w:r>
        <w:t xml:space="preserve">, </w:t>
      </w:r>
      <w:proofErr w:type="spellStart"/>
      <w:r>
        <w:t>dz</w:t>
      </w:r>
      <w:proofErr w:type="spellEnd"/>
      <w:r>
        <w:t xml:space="preserve"> ist </w:t>
      </w:r>
      <w:proofErr w:type="spellStart"/>
      <w:r>
        <w:t>gehaimnusz</w:t>
      </w:r>
      <w:proofErr w:type="spellEnd"/>
      <w:r>
        <w:t xml:space="preserve">. Dieweil </w:t>
      </w:r>
      <w:proofErr w:type="spellStart"/>
      <w:r>
        <w:t>vns</w:t>
      </w:r>
      <w:proofErr w:type="spellEnd"/>
      <w:r>
        <w:t xml:space="preserve"> Gott durch solche bedeutet/ </w:t>
      </w:r>
      <w:proofErr w:type="spellStart"/>
      <w:r>
        <w:t>vnd</w:t>
      </w:r>
      <w:proofErr w:type="spellEnd"/>
      <w:r>
        <w:t xml:space="preserve"> </w:t>
      </w:r>
      <w:proofErr w:type="spellStart"/>
      <w:r>
        <w:t>fürbildet</w:t>
      </w:r>
      <w:proofErr w:type="spellEnd"/>
      <w:r>
        <w:t xml:space="preserve">/ die ding/ welche in der </w:t>
      </w:r>
      <w:proofErr w:type="spellStart"/>
      <w:r>
        <w:t>warhait</w:t>
      </w:r>
      <w:proofErr w:type="spellEnd"/>
      <w:r>
        <w:t xml:space="preserve"> </w:t>
      </w:r>
      <w:proofErr w:type="spellStart"/>
      <w:r>
        <w:t>gehaimnusz</w:t>
      </w:r>
      <w:proofErr w:type="spellEnd"/>
      <w:r>
        <w:t xml:space="preserve"> sind/ deren sich die </w:t>
      </w:r>
      <w:proofErr w:type="spellStart"/>
      <w:r>
        <w:t>menschen</w:t>
      </w:r>
      <w:proofErr w:type="spellEnd"/>
      <w:r>
        <w:t xml:space="preserve"> nie </w:t>
      </w:r>
      <w:proofErr w:type="spellStart"/>
      <w:r>
        <w:t>hetten</w:t>
      </w:r>
      <w:proofErr w:type="spellEnd"/>
      <w:r>
        <w:t xml:space="preserve"> versehen können: nämlich/ Jesum Christum mit allen seinen </w:t>
      </w:r>
      <w:proofErr w:type="spellStart"/>
      <w:r>
        <w:t>gütern</w:t>
      </w:r>
      <w:proofErr w:type="spellEnd"/>
      <w:r>
        <w:t xml:space="preserve">/ </w:t>
      </w:r>
      <w:proofErr w:type="spellStart"/>
      <w:r>
        <w:t>vnd</w:t>
      </w:r>
      <w:proofErr w:type="spellEnd"/>
      <w:r>
        <w:t xml:space="preserve"> dem ewigen leben. In Latinischer sprach aber/ nennet man es </w:t>
      </w:r>
      <w:proofErr w:type="spellStart"/>
      <w:r>
        <w:t>Sacramenta</w:t>
      </w:r>
      <w:proofErr w:type="spellEnd"/>
      <w:r>
        <w:t xml:space="preserve">/ von wegen </w:t>
      </w:r>
      <w:proofErr w:type="spellStart"/>
      <w:r>
        <w:t>aines</w:t>
      </w:r>
      <w:proofErr w:type="spellEnd"/>
      <w:r>
        <w:t xml:space="preserve"> andern </w:t>
      </w:r>
      <w:proofErr w:type="spellStart"/>
      <w:r>
        <w:t>gebrauchs</w:t>
      </w:r>
      <w:proofErr w:type="spellEnd"/>
      <w:r>
        <w:t xml:space="preserve">/ von dem bald hernach. </w:t>
      </w:r>
    </w:p>
    <w:p w14:paraId="3FAA6D29" w14:textId="77777777" w:rsidR="009F6184" w:rsidRDefault="009F6184" w:rsidP="009F6184">
      <w:pPr>
        <w:pStyle w:val="berschrift2"/>
      </w:pPr>
      <w:proofErr w:type="spellStart"/>
      <w:r>
        <w:t>XXIIII</w:t>
      </w:r>
      <w:proofErr w:type="spellEnd"/>
      <w:r>
        <w:t>.</w:t>
      </w:r>
    </w:p>
    <w:p w14:paraId="082A9DBB" w14:textId="77777777" w:rsidR="009F6184" w:rsidRDefault="009F6184" w:rsidP="009F6184">
      <w:pPr>
        <w:pStyle w:val="StandardWeb"/>
      </w:pPr>
      <w:proofErr w:type="spellStart"/>
      <w:r>
        <w:t>Diser</w:t>
      </w:r>
      <w:proofErr w:type="spellEnd"/>
      <w:r>
        <w:t xml:space="preserve"> Sacrament sind in der Christlichen Kirchen nicht mehr denn </w:t>
      </w:r>
      <w:proofErr w:type="spellStart"/>
      <w:r>
        <w:t>zwai</w:t>
      </w:r>
      <w:proofErr w:type="spellEnd"/>
      <w:r>
        <w:t xml:space="preserve">: nämlich/ </w:t>
      </w:r>
      <w:proofErr w:type="spellStart"/>
      <w:r>
        <w:t>derTauff</w:t>
      </w:r>
      <w:proofErr w:type="spellEnd"/>
      <w:r>
        <w:t xml:space="preserve">/ </w:t>
      </w:r>
      <w:proofErr w:type="spellStart"/>
      <w:r>
        <w:t>vnd</w:t>
      </w:r>
      <w:proofErr w:type="spellEnd"/>
      <w:r>
        <w:t xml:space="preserve"> des Herren </w:t>
      </w:r>
      <w:proofErr w:type="spellStart"/>
      <w:r>
        <w:t>Abentmal</w:t>
      </w:r>
      <w:proofErr w:type="spellEnd"/>
      <w:r>
        <w:t xml:space="preserve">: Denn nach dem die Ceremonien des </w:t>
      </w:r>
      <w:proofErr w:type="spellStart"/>
      <w:r>
        <w:t>gessatz</w:t>
      </w:r>
      <w:proofErr w:type="spellEnd"/>
      <w:r>
        <w:t xml:space="preserve">/ erloschen </w:t>
      </w:r>
      <w:proofErr w:type="spellStart"/>
      <w:r>
        <w:t>vnd</w:t>
      </w:r>
      <w:proofErr w:type="spellEnd"/>
      <w:r>
        <w:t xml:space="preserve"> abgeschafft/ </w:t>
      </w:r>
      <w:proofErr w:type="spellStart"/>
      <w:r>
        <w:t>vnd</w:t>
      </w:r>
      <w:proofErr w:type="spellEnd"/>
      <w:r>
        <w:t xml:space="preserve"> die Sonne der </w:t>
      </w:r>
      <w:proofErr w:type="spellStart"/>
      <w:r>
        <w:t>Gerechtigkait</w:t>
      </w:r>
      <w:proofErr w:type="spellEnd"/>
      <w:r>
        <w:t xml:space="preserve"> </w:t>
      </w:r>
      <w:proofErr w:type="spellStart"/>
      <w:r>
        <w:t>auffgangen</w:t>
      </w:r>
      <w:proofErr w:type="spellEnd"/>
      <w:r>
        <w:t xml:space="preserve">: Hat </w:t>
      </w:r>
      <w:proofErr w:type="spellStart"/>
      <w:r>
        <w:t>vns</w:t>
      </w:r>
      <w:proofErr w:type="spellEnd"/>
      <w:r>
        <w:t xml:space="preserve"> Gott nicht </w:t>
      </w:r>
      <w:proofErr w:type="spellStart"/>
      <w:r>
        <w:t>widerumb</w:t>
      </w:r>
      <w:proofErr w:type="spellEnd"/>
      <w:r>
        <w:t xml:space="preserve"> wöllen in </w:t>
      </w:r>
      <w:proofErr w:type="spellStart"/>
      <w:r>
        <w:t>vil</w:t>
      </w:r>
      <w:proofErr w:type="spellEnd"/>
      <w:r>
        <w:t xml:space="preserve"> schatten/ </w:t>
      </w:r>
      <w:proofErr w:type="spellStart"/>
      <w:r>
        <w:t>vnd</w:t>
      </w:r>
      <w:proofErr w:type="spellEnd"/>
      <w:r>
        <w:t xml:space="preserve"> </w:t>
      </w:r>
      <w:proofErr w:type="spellStart"/>
      <w:r>
        <w:t>figuren</w:t>
      </w:r>
      <w:proofErr w:type="spellEnd"/>
      <w:r>
        <w:t xml:space="preserve"> </w:t>
      </w:r>
      <w:proofErr w:type="spellStart"/>
      <w:r>
        <w:t>einwickelen</w:t>
      </w:r>
      <w:proofErr w:type="spellEnd"/>
      <w:r>
        <w:t xml:space="preserve">: </w:t>
      </w:r>
      <w:proofErr w:type="spellStart"/>
      <w:r>
        <w:t>sonder</w:t>
      </w:r>
      <w:proofErr w:type="spellEnd"/>
      <w:r>
        <w:t xml:space="preserve"> </w:t>
      </w:r>
      <w:proofErr w:type="spellStart"/>
      <w:r>
        <w:t>allain</w:t>
      </w:r>
      <w:proofErr w:type="spellEnd"/>
      <w:r>
        <w:t xml:space="preserve"> </w:t>
      </w:r>
      <w:proofErr w:type="spellStart"/>
      <w:r>
        <w:t>zwai</w:t>
      </w:r>
      <w:proofErr w:type="spellEnd"/>
      <w:r>
        <w:t xml:space="preserve"> Sacrament </w:t>
      </w:r>
      <w:proofErr w:type="spellStart"/>
      <w:r>
        <w:t>verordenet</w:t>
      </w:r>
      <w:proofErr w:type="spellEnd"/>
      <w:r>
        <w:t xml:space="preserve">/ </w:t>
      </w:r>
      <w:proofErr w:type="spellStart"/>
      <w:r>
        <w:t>vnd</w:t>
      </w:r>
      <w:proofErr w:type="spellEnd"/>
      <w:r>
        <w:t xml:space="preserve"> </w:t>
      </w:r>
      <w:proofErr w:type="spellStart"/>
      <w:r>
        <w:t>gewölt</w:t>
      </w:r>
      <w:proofErr w:type="spellEnd"/>
      <w:r>
        <w:t xml:space="preserve">/ </w:t>
      </w:r>
      <w:proofErr w:type="spellStart"/>
      <w:r>
        <w:t>dasz</w:t>
      </w:r>
      <w:proofErr w:type="spellEnd"/>
      <w:r>
        <w:t xml:space="preserve"> gar schlechte </w:t>
      </w:r>
      <w:proofErr w:type="spellStart"/>
      <w:r>
        <w:t>vnd</w:t>
      </w:r>
      <w:proofErr w:type="spellEnd"/>
      <w:r>
        <w:t xml:space="preserve"> </w:t>
      </w:r>
      <w:proofErr w:type="spellStart"/>
      <w:r>
        <w:t>gemaine</w:t>
      </w:r>
      <w:proofErr w:type="spellEnd"/>
      <w:r>
        <w:t xml:space="preserve"> ding darzu gebrauchet würden: nämlich/ </w:t>
      </w:r>
      <w:proofErr w:type="spellStart"/>
      <w:r>
        <w:t>wasser</w:t>
      </w:r>
      <w:proofErr w:type="spellEnd"/>
      <w:r>
        <w:t xml:space="preserve">/ </w:t>
      </w:r>
      <w:proofErr w:type="spellStart"/>
      <w:r>
        <w:t>brot</w:t>
      </w:r>
      <w:proofErr w:type="spellEnd"/>
      <w:r>
        <w:t xml:space="preserve">/ </w:t>
      </w:r>
      <w:proofErr w:type="spellStart"/>
      <w:r>
        <w:t>vnd</w:t>
      </w:r>
      <w:proofErr w:type="spellEnd"/>
      <w:r>
        <w:t xml:space="preserve"> wein/ </w:t>
      </w:r>
      <w:proofErr w:type="spellStart"/>
      <w:r>
        <w:t>vnd</w:t>
      </w:r>
      <w:proofErr w:type="spellEnd"/>
      <w:r>
        <w:t xml:space="preserve"> sie gar mit </w:t>
      </w:r>
      <w:proofErr w:type="spellStart"/>
      <w:r>
        <w:t>ainfeltigen</w:t>
      </w:r>
      <w:proofErr w:type="spellEnd"/>
      <w:r>
        <w:t xml:space="preserve"> Ceremonien gehalten würden: nämlich/ </w:t>
      </w:r>
      <w:proofErr w:type="spellStart"/>
      <w:r>
        <w:t>dasz</w:t>
      </w:r>
      <w:proofErr w:type="spellEnd"/>
      <w:r>
        <w:t xml:space="preserve"> man mit </w:t>
      </w:r>
      <w:proofErr w:type="spellStart"/>
      <w:r>
        <w:t>wasser</w:t>
      </w:r>
      <w:proofErr w:type="spellEnd"/>
      <w:r>
        <w:t xml:space="preserve"> besprengt würde/ das </w:t>
      </w:r>
      <w:proofErr w:type="spellStart"/>
      <w:r>
        <w:t>brot</w:t>
      </w:r>
      <w:proofErr w:type="spellEnd"/>
      <w:r>
        <w:t xml:space="preserve"> </w:t>
      </w:r>
      <w:proofErr w:type="spellStart"/>
      <w:r>
        <w:t>ässe</w:t>
      </w:r>
      <w:proofErr w:type="spellEnd"/>
      <w:r>
        <w:t xml:space="preserve">/ </w:t>
      </w:r>
      <w:proofErr w:type="spellStart"/>
      <w:r>
        <w:t>vnd</w:t>
      </w:r>
      <w:proofErr w:type="spellEnd"/>
      <w:r>
        <w:t xml:space="preserve"> den wein </w:t>
      </w:r>
      <w:proofErr w:type="spellStart"/>
      <w:r>
        <w:t>trüncke</w:t>
      </w:r>
      <w:proofErr w:type="spellEnd"/>
      <w:r>
        <w:t xml:space="preserve">/ </w:t>
      </w:r>
      <w:proofErr w:type="spellStart"/>
      <w:r>
        <w:t>auff</w:t>
      </w:r>
      <w:proofErr w:type="spellEnd"/>
      <w:r>
        <w:t xml:space="preserve"> </w:t>
      </w:r>
      <w:proofErr w:type="spellStart"/>
      <w:r>
        <w:t>dasz</w:t>
      </w:r>
      <w:proofErr w:type="spellEnd"/>
      <w:r>
        <w:t xml:space="preserve"> je die </w:t>
      </w:r>
      <w:proofErr w:type="spellStart"/>
      <w:r>
        <w:t>menschen</w:t>
      </w:r>
      <w:proofErr w:type="spellEnd"/>
      <w:r>
        <w:t xml:space="preserve">/ welche von </w:t>
      </w:r>
      <w:proofErr w:type="spellStart"/>
      <w:r>
        <w:t>natur</w:t>
      </w:r>
      <w:proofErr w:type="spellEnd"/>
      <w:r>
        <w:t xml:space="preserve"> zum </w:t>
      </w:r>
      <w:proofErr w:type="spellStart"/>
      <w:r>
        <w:t>aberglauben</w:t>
      </w:r>
      <w:proofErr w:type="spellEnd"/>
      <w:r>
        <w:t xml:space="preserve"> </w:t>
      </w:r>
      <w:proofErr w:type="spellStart"/>
      <w:r>
        <w:t>genaigt</w:t>
      </w:r>
      <w:proofErr w:type="spellEnd"/>
      <w:r>
        <w:t xml:space="preserve">/ </w:t>
      </w:r>
      <w:proofErr w:type="spellStart"/>
      <w:r>
        <w:t>dise</w:t>
      </w:r>
      <w:proofErr w:type="spellEnd"/>
      <w:r>
        <w:t xml:space="preserve"> ding nicht </w:t>
      </w:r>
      <w:proofErr w:type="spellStart"/>
      <w:r>
        <w:t>miszbrauchten</w:t>
      </w:r>
      <w:proofErr w:type="spellEnd"/>
      <w:r>
        <w:t xml:space="preserve">. Denn wo sie </w:t>
      </w:r>
      <w:proofErr w:type="spellStart"/>
      <w:r>
        <w:t>aine</w:t>
      </w:r>
      <w:proofErr w:type="spellEnd"/>
      <w:r>
        <w:t xml:space="preserve"> </w:t>
      </w:r>
      <w:proofErr w:type="spellStart"/>
      <w:r>
        <w:t>statliche</w:t>
      </w:r>
      <w:proofErr w:type="spellEnd"/>
      <w:r>
        <w:t xml:space="preserve"> grosse </w:t>
      </w:r>
      <w:proofErr w:type="spellStart"/>
      <w:r>
        <w:t>zuberaitung</w:t>
      </w:r>
      <w:proofErr w:type="spellEnd"/>
      <w:r>
        <w:t xml:space="preserve"> würden gesehen haben/ </w:t>
      </w:r>
      <w:proofErr w:type="spellStart"/>
      <w:r>
        <w:t>vnd</w:t>
      </w:r>
      <w:proofErr w:type="spellEnd"/>
      <w:r>
        <w:t xml:space="preserve"> etliche sondere auszerlesene </w:t>
      </w:r>
      <w:proofErr w:type="spellStart"/>
      <w:r>
        <w:t>ceremonien</w:t>
      </w:r>
      <w:proofErr w:type="spellEnd"/>
      <w:r>
        <w:t xml:space="preserve">: würden sie </w:t>
      </w:r>
      <w:proofErr w:type="spellStart"/>
      <w:r>
        <w:t>allain</w:t>
      </w:r>
      <w:proofErr w:type="spellEnd"/>
      <w:r>
        <w:t xml:space="preserve"> mit dem </w:t>
      </w:r>
      <w:proofErr w:type="spellStart"/>
      <w:r>
        <w:t>eüsserlichen</w:t>
      </w:r>
      <w:proofErr w:type="spellEnd"/>
      <w:r>
        <w:t xml:space="preserve"> </w:t>
      </w:r>
      <w:proofErr w:type="spellStart"/>
      <w:r>
        <w:t>gepreng</w:t>
      </w:r>
      <w:proofErr w:type="spellEnd"/>
      <w:r>
        <w:t xml:space="preserve"> sein </w:t>
      </w:r>
      <w:proofErr w:type="spellStart"/>
      <w:r>
        <w:t>vmbgangen</w:t>
      </w:r>
      <w:proofErr w:type="spellEnd"/>
      <w:r>
        <w:t xml:space="preserve">: </w:t>
      </w:r>
      <w:proofErr w:type="spellStart"/>
      <w:r>
        <w:t>vnd</w:t>
      </w:r>
      <w:proofErr w:type="spellEnd"/>
      <w:r>
        <w:t xml:space="preserve"> an statt/ </w:t>
      </w:r>
      <w:proofErr w:type="spellStart"/>
      <w:r>
        <w:t>dasz</w:t>
      </w:r>
      <w:proofErr w:type="spellEnd"/>
      <w:r>
        <w:t xml:space="preserve"> man durch solche </w:t>
      </w:r>
      <w:proofErr w:type="spellStart"/>
      <w:r>
        <w:t>eüsserliche</w:t>
      </w:r>
      <w:proofErr w:type="spellEnd"/>
      <w:r>
        <w:t xml:space="preserve"> </w:t>
      </w:r>
      <w:proofErr w:type="spellStart"/>
      <w:r>
        <w:t>zaichen</w:t>
      </w:r>
      <w:proofErr w:type="spellEnd"/>
      <w:r>
        <w:t xml:space="preserve">/ mit dem glauben in </w:t>
      </w:r>
      <w:proofErr w:type="spellStart"/>
      <w:r>
        <w:t>himmel</w:t>
      </w:r>
      <w:proofErr w:type="spellEnd"/>
      <w:r>
        <w:t xml:space="preserve"> </w:t>
      </w:r>
      <w:proofErr w:type="spellStart"/>
      <w:r>
        <w:t>musz</w:t>
      </w:r>
      <w:proofErr w:type="spellEnd"/>
      <w:r>
        <w:t xml:space="preserve"> </w:t>
      </w:r>
      <w:proofErr w:type="spellStart"/>
      <w:r>
        <w:t>hinauff</w:t>
      </w:r>
      <w:proofErr w:type="spellEnd"/>
      <w:r>
        <w:t xml:space="preserve"> dringen/ </w:t>
      </w:r>
      <w:proofErr w:type="spellStart"/>
      <w:r>
        <w:t>vnd</w:t>
      </w:r>
      <w:proofErr w:type="spellEnd"/>
      <w:r>
        <w:t xml:space="preserve"> da </w:t>
      </w:r>
      <w:proofErr w:type="spellStart"/>
      <w:r>
        <w:t>ergreiffen</w:t>
      </w:r>
      <w:proofErr w:type="spellEnd"/>
      <w:r>
        <w:t xml:space="preserve"> die ding/ welche </w:t>
      </w:r>
      <w:proofErr w:type="spellStart"/>
      <w:r>
        <w:t>vns</w:t>
      </w:r>
      <w:proofErr w:type="spellEnd"/>
      <w:r>
        <w:t xml:space="preserve"> eben durch </w:t>
      </w:r>
      <w:proofErr w:type="spellStart"/>
      <w:r>
        <w:t>dise</w:t>
      </w:r>
      <w:proofErr w:type="spellEnd"/>
      <w:r>
        <w:t xml:space="preserve"> </w:t>
      </w:r>
      <w:proofErr w:type="spellStart"/>
      <w:r>
        <w:t>zaichen</w:t>
      </w:r>
      <w:proofErr w:type="spellEnd"/>
      <w:r>
        <w:t xml:space="preserve"> </w:t>
      </w:r>
      <w:proofErr w:type="spellStart"/>
      <w:r>
        <w:t>bedeütet</w:t>
      </w:r>
      <w:proofErr w:type="spellEnd"/>
      <w:r>
        <w:t xml:space="preserve"> werden: </w:t>
      </w:r>
      <w:proofErr w:type="spellStart"/>
      <w:r>
        <w:t>hetten</w:t>
      </w:r>
      <w:proofErr w:type="spellEnd"/>
      <w:r>
        <w:t xml:space="preserve"> die </w:t>
      </w:r>
      <w:proofErr w:type="spellStart"/>
      <w:r>
        <w:t>leüt</w:t>
      </w:r>
      <w:proofErr w:type="spellEnd"/>
      <w:r>
        <w:t xml:space="preserve"> des Himmels vergessen/ </w:t>
      </w:r>
      <w:proofErr w:type="spellStart"/>
      <w:r>
        <w:t>vnd</w:t>
      </w:r>
      <w:proofErr w:type="spellEnd"/>
      <w:r>
        <w:t xml:space="preserve"> </w:t>
      </w:r>
      <w:proofErr w:type="spellStart"/>
      <w:r>
        <w:t>weren</w:t>
      </w:r>
      <w:proofErr w:type="spellEnd"/>
      <w:r>
        <w:t xml:space="preserve"> </w:t>
      </w:r>
      <w:proofErr w:type="spellStart"/>
      <w:r>
        <w:t>gantz</w:t>
      </w:r>
      <w:proofErr w:type="spellEnd"/>
      <w:r>
        <w:t xml:space="preserve"> </w:t>
      </w:r>
      <w:proofErr w:type="spellStart"/>
      <w:r>
        <w:t>vnd</w:t>
      </w:r>
      <w:proofErr w:type="spellEnd"/>
      <w:r>
        <w:t xml:space="preserve"> gar </w:t>
      </w:r>
      <w:proofErr w:type="spellStart"/>
      <w:r>
        <w:t>auff</w:t>
      </w:r>
      <w:proofErr w:type="spellEnd"/>
      <w:r>
        <w:t xml:space="preserve"> </w:t>
      </w:r>
      <w:proofErr w:type="spellStart"/>
      <w:r>
        <w:t>dise</w:t>
      </w:r>
      <w:proofErr w:type="spellEnd"/>
      <w:r>
        <w:t xml:space="preserve"> </w:t>
      </w:r>
      <w:proofErr w:type="spellStart"/>
      <w:r>
        <w:t>zaichen</w:t>
      </w:r>
      <w:proofErr w:type="spellEnd"/>
      <w:r>
        <w:t xml:space="preserve"> gefallen/ </w:t>
      </w:r>
      <w:proofErr w:type="spellStart"/>
      <w:r>
        <w:t>vnd</w:t>
      </w:r>
      <w:proofErr w:type="spellEnd"/>
      <w:r>
        <w:t xml:space="preserve"> </w:t>
      </w:r>
      <w:proofErr w:type="spellStart"/>
      <w:r>
        <w:t>hetten</w:t>
      </w:r>
      <w:proofErr w:type="spellEnd"/>
      <w:r>
        <w:t xml:space="preserve"> </w:t>
      </w:r>
      <w:proofErr w:type="spellStart"/>
      <w:r>
        <w:t>darinn</w:t>
      </w:r>
      <w:proofErr w:type="spellEnd"/>
      <w:r>
        <w:t xml:space="preserve"> </w:t>
      </w:r>
      <w:proofErr w:type="spellStart"/>
      <w:r>
        <w:t>jre</w:t>
      </w:r>
      <w:proofErr w:type="spellEnd"/>
      <w:r>
        <w:t xml:space="preserve"> </w:t>
      </w:r>
      <w:proofErr w:type="spellStart"/>
      <w:r>
        <w:t>säligkait</w:t>
      </w:r>
      <w:proofErr w:type="spellEnd"/>
      <w:r>
        <w:t xml:space="preserve"> gesucht. </w:t>
      </w:r>
    </w:p>
    <w:p w14:paraId="65F1CE9F" w14:textId="77777777" w:rsidR="009F6184" w:rsidRDefault="009F6184" w:rsidP="009F6184">
      <w:pPr>
        <w:pStyle w:val="StandardWeb"/>
      </w:pPr>
      <w:proofErr w:type="spellStart"/>
      <w:r>
        <w:t>Darumb</w:t>
      </w:r>
      <w:proofErr w:type="spellEnd"/>
      <w:r>
        <w:t xml:space="preserve">/ so haben die den </w:t>
      </w:r>
      <w:proofErr w:type="spellStart"/>
      <w:r>
        <w:t>gantzen</w:t>
      </w:r>
      <w:proofErr w:type="spellEnd"/>
      <w:r>
        <w:t xml:space="preserve"> brauch der Sacramenten verfälscht/ welche mit der </w:t>
      </w:r>
      <w:proofErr w:type="spellStart"/>
      <w:r>
        <w:t>ainfalt</w:t>
      </w:r>
      <w:proofErr w:type="spellEnd"/>
      <w:r>
        <w:t xml:space="preserve"> </w:t>
      </w:r>
      <w:proofErr w:type="spellStart"/>
      <w:r>
        <w:t>vnd</w:t>
      </w:r>
      <w:proofErr w:type="spellEnd"/>
      <w:r>
        <w:t xml:space="preserve"> schlechte </w:t>
      </w:r>
      <w:proofErr w:type="spellStart"/>
      <w:r>
        <w:t>einsatzung</w:t>
      </w:r>
      <w:proofErr w:type="spellEnd"/>
      <w:r>
        <w:t xml:space="preserve"> des Herren Jesu Christi nicht begnüget/ die Christliche </w:t>
      </w:r>
      <w:proofErr w:type="spellStart"/>
      <w:r>
        <w:t>gemain</w:t>
      </w:r>
      <w:proofErr w:type="spellEnd"/>
      <w:r>
        <w:t xml:space="preserve"> mit </w:t>
      </w:r>
      <w:proofErr w:type="spellStart"/>
      <w:r>
        <w:t>vnzäligen</w:t>
      </w:r>
      <w:proofErr w:type="spellEnd"/>
      <w:r>
        <w:t xml:space="preserve"> </w:t>
      </w:r>
      <w:proofErr w:type="spellStart"/>
      <w:r>
        <w:t>ceremonien</w:t>
      </w:r>
      <w:proofErr w:type="spellEnd"/>
      <w:r>
        <w:t xml:space="preserve"> beladen haben. Also/ </w:t>
      </w:r>
      <w:proofErr w:type="spellStart"/>
      <w:r>
        <w:t>dasz</w:t>
      </w:r>
      <w:proofErr w:type="spellEnd"/>
      <w:r>
        <w:t xml:space="preserve"> sie </w:t>
      </w:r>
      <w:proofErr w:type="spellStart"/>
      <w:r>
        <w:t>ausz</w:t>
      </w:r>
      <w:proofErr w:type="spellEnd"/>
      <w:r>
        <w:t xml:space="preserve"> der Christlichen Religion nicht </w:t>
      </w:r>
      <w:proofErr w:type="spellStart"/>
      <w:r>
        <w:t>allain</w:t>
      </w:r>
      <w:proofErr w:type="spellEnd"/>
      <w:r>
        <w:t xml:space="preserve"> </w:t>
      </w:r>
      <w:proofErr w:type="spellStart"/>
      <w:r>
        <w:t>ain</w:t>
      </w:r>
      <w:proofErr w:type="spellEnd"/>
      <w:r>
        <w:t xml:space="preserve"> Jüdisch/ </w:t>
      </w:r>
      <w:proofErr w:type="spellStart"/>
      <w:r>
        <w:t>sonder</w:t>
      </w:r>
      <w:proofErr w:type="spellEnd"/>
      <w:r>
        <w:t xml:space="preserve"> auch </w:t>
      </w:r>
      <w:proofErr w:type="spellStart"/>
      <w:r>
        <w:t>ain</w:t>
      </w:r>
      <w:proofErr w:type="spellEnd"/>
      <w:r>
        <w:t xml:space="preserve"> </w:t>
      </w:r>
      <w:proofErr w:type="spellStart"/>
      <w:r>
        <w:t>Haidenisch</w:t>
      </w:r>
      <w:proofErr w:type="spellEnd"/>
      <w:r>
        <w:t xml:space="preserve"> wesen gemacht. </w:t>
      </w:r>
    </w:p>
    <w:p w14:paraId="089092BD" w14:textId="77777777" w:rsidR="009F6184" w:rsidRDefault="009F6184" w:rsidP="009F6184">
      <w:pPr>
        <w:pStyle w:val="berschrift2"/>
      </w:pPr>
      <w:r>
        <w:t>XXV.</w:t>
      </w:r>
    </w:p>
    <w:p w14:paraId="2D5A227F" w14:textId="77777777" w:rsidR="009F6184" w:rsidRDefault="009F6184" w:rsidP="009F6184">
      <w:pPr>
        <w:pStyle w:val="StandardWeb"/>
      </w:pPr>
      <w:r>
        <w:t xml:space="preserve">So sind nun die </w:t>
      </w:r>
      <w:proofErr w:type="spellStart"/>
      <w:r>
        <w:t>Sacramenta</w:t>
      </w:r>
      <w:proofErr w:type="spellEnd"/>
      <w:r>
        <w:t xml:space="preserve"> von Gott dem Herren eben </w:t>
      </w:r>
      <w:proofErr w:type="spellStart"/>
      <w:r>
        <w:t>darumb</w:t>
      </w:r>
      <w:proofErr w:type="spellEnd"/>
      <w:r>
        <w:t xml:space="preserve"> eingesetzt/ </w:t>
      </w:r>
      <w:proofErr w:type="spellStart"/>
      <w:r>
        <w:t>darumb</w:t>
      </w:r>
      <w:proofErr w:type="spellEnd"/>
      <w:r>
        <w:t xml:space="preserve"> auch das </w:t>
      </w:r>
      <w:proofErr w:type="spellStart"/>
      <w:r>
        <w:t>wort</w:t>
      </w:r>
      <w:proofErr w:type="spellEnd"/>
      <w:r>
        <w:t xml:space="preserve"> mündlich/ </w:t>
      </w:r>
      <w:proofErr w:type="spellStart"/>
      <w:r>
        <w:t>vnd</w:t>
      </w:r>
      <w:proofErr w:type="spellEnd"/>
      <w:r>
        <w:t xml:space="preserve"> </w:t>
      </w:r>
      <w:proofErr w:type="spellStart"/>
      <w:r>
        <w:t>one</w:t>
      </w:r>
      <w:proofErr w:type="spellEnd"/>
      <w:r>
        <w:t xml:space="preserve"> Sacrament wird </w:t>
      </w:r>
      <w:proofErr w:type="spellStart"/>
      <w:r>
        <w:t>fürgetragen</w:t>
      </w:r>
      <w:proofErr w:type="spellEnd"/>
      <w:r>
        <w:t xml:space="preserve">: nämlich/ </w:t>
      </w:r>
      <w:proofErr w:type="spellStart"/>
      <w:r>
        <w:t>dasz</w:t>
      </w:r>
      <w:proofErr w:type="spellEnd"/>
      <w:r>
        <w:t xml:space="preserve"> sie </w:t>
      </w:r>
      <w:proofErr w:type="spellStart"/>
      <w:r>
        <w:t>vns</w:t>
      </w:r>
      <w:proofErr w:type="spellEnd"/>
      <w:r>
        <w:t xml:space="preserve"> als mittel darzu </w:t>
      </w:r>
      <w:proofErr w:type="spellStart"/>
      <w:r>
        <w:t>söllen</w:t>
      </w:r>
      <w:proofErr w:type="spellEnd"/>
      <w:r>
        <w:t xml:space="preserve"> dienen/ </w:t>
      </w:r>
      <w:proofErr w:type="spellStart"/>
      <w:r>
        <w:t>dasz</w:t>
      </w:r>
      <w:proofErr w:type="spellEnd"/>
      <w:r>
        <w:t xml:space="preserve"> wir je </w:t>
      </w:r>
      <w:proofErr w:type="spellStart"/>
      <w:r>
        <w:t>lenger</w:t>
      </w:r>
      <w:proofErr w:type="spellEnd"/>
      <w:r>
        <w:t xml:space="preserve"> je mehr Christo/ durch den glauben eingeleibt </w:t>
      </w:r>
      <w:proofErr w:type="spellStart"/>
      <w:r>
        <w:t>vnd</w:t>
      </w:r>
      <w:proofErr w:type="spellEnd"/>
      <w:r>
        <w:t xml:space="preserve"> </w:t>
      </w:r>
      <w:proofErr w:type="spellStart"/>
      <w:r>
        <w:t>verainiget</w:t>
      </w:r>
      <w:proofErr w:type="spellEnd"/>
      <w:r>
        <w:t xml:space="preserve"> werden: Ja sie können auch on das </w:t>
      </w:r>
      <w:proofErr w:type="spellStart"/>
      <w:r>
        <w:t>wort</w:t>
      </w:r>
      <w:proofErr w:type="spellEnd"/>
      <w:r>
        <w:t xml:space="preserve"> nicht besehen/ welches </w:t>
      </w:r>
      <w:proofErr w:type="spellStart"/>
      <w:r>
        <w:t>wort</w:t>
      </w:r>
      <w:proofErr w:type="spellEnd"/>
      <w:r>
        <w:t xml:space="preserve"> </w:t>
      </w:r>
      <w:proofErr w:type="spellStart"/>
      <w:r>
        <w:t>vns</w:t>
      </w:r>
      <w:proofErr w:type="spellEnd"/>
      <w:r>
        <w:t xml:space="preserve"> erkläret/ was </w:t>
      </w:r>
      <w:proofErr w:type="spellStart"/>
      <w:r>
        <w:t>vns</w:t>
      </w:r>
      <w:proofErr w:type="spellEnd"/>
      <w:r>
        <w:t xml:space="preserve"> Gott durch sie wölle </w:t>
      </w:r>
      <w:proofErr w:type="spellStart"/>
      <w:r>
        <w:t>anzaigen</w:t>
      </w:r>
      <w:proofErr w:type="spellEnd"/>
      <w:r>
        <w:t xml:space="preserve"> </w:t>
      </w:r>
      <w:proofErr w:type="spellStart"/>
      <w:r>
        <w:t>vnd</w:t>
      </w:r>
      <w:proofErr w:type="spellEnd"/>
      <w:r>
        <w:t xml:space="preserve"> bestätigen: in dem/ </w:t>
      </w:r>
      <w:proofErr w:type="spellStart"/>
      <w:r>
        <w:t>dasz</w:t>
      </w:r>
      <w:proofErr w:type="spellEnd"/>
      <w:r>
        <w:t xml:space="preserve"> sie sichtbare </w:t>
      </w:r>
      <w:proofErr w:type="spellStart"/>
      <w:r>
        <w:t>zaichen</w:t>
      </w:r>
      <w:proofErr w:type="spellEnd"/>
      <w:r>
        <w:t xml:space="preserve"> sind/ der </w:t>
      </w:r>
      <w:proofErr w:type="spellStart"/>
      <w:r>
        <w:t>gaistlichen</w:t>
      </w:r>
      <w:proofErr w:type="spellEnd"/>
      <w:r>
        <w:t xml:space="preserve"> </w:t>
      </w:r>
      <w:proofErr w:type="spellStart"/>
      <w:r>
        <w:t>gemainschafft</w:t>
      </w:r>
      <w:proofErr w:type="spellEnd"/>
      <w:r>
        <w:t xml:space="preserve">/ die wir mit dem Herren Jesu Christo halten. Nun sind aber in </w:t>
      </w:r>
      <w:proofErr w:type="spellStart"/>
      <w:r>
        <w:t>disem</w:t>
      </w:r>
      <w:proofErr w:type="spellEnd"/>
      <w:r>
        <w:t xml:space="preserve"> </w:t>
      </w:r>
      <w:proofErr w:type="spellStart"/>
      <w:r>
        <w:t>handel</w:t>
      </w:r>
      <w:proofErr w:type="spellEnd"/>
      <w:r>
        <w:t xml:space="preserve"> vornämlich vier stück </w:t>
      </w:r>
      <w:proofErr w:type="spellStart"/>
      <w:r>
        <w:t>zumercken</w:t>
      </w:r>
      <w:proofErr w:type="spellEnd"/>
      <w:r>
        <w:t xml:space="preserve">. Erstlich/ welches die </w:t>
      </w:r>
      <w:proofErr w:type="spellStart"/>
      <w:r>
        <w:t>warzaichen</w:t>
      </w:r>
      <w:proofErr w:type="spellEnd"/>
      <w:r>
        <w:t xml:space="preserve"> seien. Zum andern/ was das sei/ welches durch sie </w:t>
      </w:r>
      <w:proofErr w:type="spellStart"/>
      <w:r>
        <w:t>bedeütet</w:t>
      </w:r>
      <w:proofErr w:type="spellEnd"/>
      <w:r>
        <w:t xml:space="preserve"> </w:t>
      </w:r>
      <w:proofErr w:type="spellStart"/>
      <w:r>
        <w:t>vnd</w:t>
      </w:r>
      <w:proofErr w:type="spellEnd"/>
      <w:r>
        <w:t xml:space="preserve"> bestätiget wird. Zum dritten/ was </w:t>
      </w:r>
      <w:proofErr w:type="spellStart"/>
      <w:r>
        <w:t>gestalt</w:t>
      </w:r>
      <w:proofErr w:type="spellEnd"/>
      <w:r>
        <w:t xml:space="preserve"> das </w:t>
      </w:r>
      <w:proofErr w:type="spellStart"/>
      <w:r>
        <w:t>zaichen</w:t>
      </w:r>
      <w:proofErr w:type="spellEnd"/>
      <w:r>
        <w:t xml:space="preserve">/ </w:t>
      </w:r>
      <w:proofErr w:type="spellStart"/>
      <w:r>
        <w:t>vnd</w:t>
      </w:r>
      <w:proofErr w:type="spellEnd"/>
      <w:r>
        <w:t xml:space="preserve"> das da </w:t>
      </w:r>
      <w:proofErr w:type="spellStart"/>
      <w:r>
        <w:t>bedeütet</w:t>
      </w:r>
      <w:proofErr w:type="spellEnd"/>
      <w:r>
        <w:t xml:space="preserve"> wird/ </w:t>
      </w:r>
      <w:proofErr w:type="spellStart"/>
      <w:r>
        <w:t>ainander</w:t>
      </w:r>
      <w:proofErr w:type="spellEnd"/>
      <w:r>
        <w:t xml:space="preserve"> zugethan sind. Zum </w:t>
      </w:r>
      <w:proofErr w:type="spellStart"/>
      <w:r>
        <w:t>vierden</w:t>
      </w:r>
      <w:proofErr w:type="spellEnd"/>
      <w:r>
        <w:t xml:space="preserve">/ wie wir das </w:t>
      </w:r>
      <w:proofErr w:type="spellStart"/>
      <w:r>
        <w:t>zaichen</w:t>
      </w:r>
      <w:proofErr w:type="spellEnd"/>
      <w:r>
        <w:t xml:space="preserve">/ </w:t>
      </w:r>
      <w:proofErr w:type="spellStart"/>
      <w:r>
        <w:t>vnd</w:t>
      </w:r>
      <w:proofErr w:type="spellEnd"/>
      <w:r>
        <w:t xml:space="preserve"> die gaben/ die da </w:t>
      </w:r>
      <w:proofErr w:type="spellStart"/>
      <w:r>
        <w:t>bedeütet</w:t>
      </w:r>
      <w:proofErr w:type="spellEnd"/>
      <w:r>
        <w:t xml:space="preserve"> werden/ </w:t>
      </w:r>
      <w:proofErr w:type="spellStart"/>
      <w:r>
        <w:t>entpfahen</w:t>
      </w:r>
      <w:proofErr w:type="spellEnd"/>
      <w:r>
        <w:t xml:space="preserve">: So sind nun die </w:t>
      </w:r>
      <w:proofErr w:type="spellStart"/>
      <w:r>
        <w:t>zaichen</w:t>
      </w:r>
      <w:proofErr w:type="spellEnd"/>
      <w:r>
        <w:t xml:space="preserve"> so </w:t>
      </w:r>
      <w:proofErr w:type="spellStart"/>
      <w:r>
        <w:t>wol</w:t>
      </w:r>
      <w:proofErr w:type="spellEnd"/>
      <w:r>
        <w:t xml:space="preserve"> die </w:t>
      </w:r>
      <w:proofErr w:type="spellStart"/>
      <w:r>
        <w:t>materien</w:t>
      </w:r>
      <w:proofErr w:type="spellEnd"/>
      <w:r>
        <w:t xml:space="preserve">/ deren wir </w:t>
      </w:r>
      <w:proofErr w:type="spellStart"/>
      <w:r>
        <w:t>vns</w:t>
      </w:r>
      <w:proofErr w:type="spellEnd"/>
      <w:r>
        <w:t xml:space="preserve"> in den Sacramenten gebrauchen (wie da ist das </w:t>
      </w:r>
      <w:proofErr w:type="spellStart"/>
      <w:r>
        <w:t>wasser</w:t>
      </w:r>
      <w:proofErr w:type="spellEnd"/>
      <w:r>
        <w:t xml:space="preserve"> in der </w:t>
      </w:r>
      <w:proofErr w:type="spellStart"/>
      <w:r>
        <w:t>Tauff</w:t>
      </w:r>
      <w:proofErr w:type="spellEnd"/>
      <w:r>
        <w:t xml:space="preserve">/ das </w:t>
      </w:r>
      <w:proofErr w:type="spellStart"/>
      <w:r>
        <w:t>brot</w:t>
      </w:r>
      <w:proofErr w:type="spellEnd"/>
      <w:r>
        <w:t xml:space="preserve"> </w:t>
      </w:r>
      <w:proofErr w:type="spellStart"/>
      <w:r>
        <w:t>vnd</w:t>
      </w:r>
      <w:proofErr w:type="spellEnd"/>
      <w:r>
        <w:t xml:space="preserve"> der wein im </w:t>
      </w:r>
      <w:proofErr w:type="spellStart"/>
      <w:r>
        <w:t>hailigen</w:t>
      </w:r>
      <w:proofErr w:type="spellEnd"/>
      <w:r>
        <w:t xml:space="preserve"> </w:t>
      </w:r>
      <w:proofErr w:type="spellStart"/>
      <w:r>
        <w:t>Abentmal</w:t>
      </w:r>
      <w:proofErr w:type="spellEnd"/>
      <w:r>
        <w:t xml:space="preserve">) als die Ceremonien/ </w:t>
      </w:r>
      <w:proofErr w:type="spellStart"/>
      <w:r>
        <w:t>vnd</w:t>
      </w:r>
      <w:proofErr w:type="spellEnd"/>
      <w:r>
        <w:t xml:space="preserve"> der </w:t>
      </w:r>
      <w:proofErr w:type="spellStart"/>
      <w:r>
        <w:t>gantz</w:t>
      </w:r>
      <w:proofErr w:type="spellEnd"/>
      <w:r>
        <w:t xml:space="preserve"> </w:t>
      </w:r>
      <w:proofErr w:type="spellStart"/>
      <w:r>
        <w:t>handel</w:t>
      </w:r>
      <w:proofErr w:type="spellEnd"/>
      <w:r>
        <w:t xml:space="preserve">/ wie er im brauch der Sacramenten/ durch das </w:t>
      </w:r>
      <w:proofErr w:type="spellStart"/>
      <w:r>
        <w:t>wort</w:t>
      </w:r>
      <w:proofErr w:type="spellEnd"/>
      <w:r>
        <w:t xml:space="preserve"> Gottes ist </w:t>
      </w:r>
      <w:proofErr w:type="spellStart"/>
      <w:r>
        <w:t>verordenet</w:t>
      </w:r>
      <w:proofErr w:type="spellEnd"/>
      <w:r>
        <w:t xml:space="preserve"> </w:t>
      </w:r>
      <w:proofErr w:type="spellStart"/>
      <w:r>
        <w:t>vnd</w:t>
      </w:r>
      <w:proofErr w:type="spellEnd"/>
      <w:r>
        <w:t xml:space="preserve"> eingesetzt/ </w:t>
      </w:r>
      <w:proofErr w:type="spellStart"/>
      <w:r>
        <w:t>dauon</w:t>
      </w:r>
      <w:proofErr w:type="spellEnd"/>
      <w:r>
        <w:t xml:space="preserve"> wir </w:t>
      </w:r>
      <w:proofErr w:type="spellStart"/>
      <w:r>
        <w:t>hernacher</w:t>
      </w:r>
      <w:proofErr w:type="spellEnd"/>
      <w:r>
        <w:t xml:space="preserve"> sagen werden. Das </w:t>
      </w:r>
      <w:proofErr w:type="spellStart"/>
      <w:r>
        <w:t>bezaichnete</w:t>
      </w:r>
      <w:proofErr w:type="spellEnd"/>
      <w:r>
        <w:t xml:space="preserve"> ist Jesus Christus/ mit allen seinen </w:t>
      </w:r>
      <w:proofErr w:type="spellStart"/>
      <w:r>
        <w:t>güteren</w:t>
      </w:r>
      <w:proofErr w:type="spellEnd"/>
      <w:r>
        <w:t xml:space="preserve">: durch welchen wir </w:t>
      </w:r>
      <w:proofErr w:type="spellStart"/>
      <w:r>
        <w:t>sämptlich</w:t>
      </w:r>
      <w:proofErr w:type="spellEnd"/>
      <w:r>
        <w:t xml:space="preserve"> mit </w:t>
      </w:r>
      <w:proofErr w:type="spellStart"/>
      <w:r>
        <w:t>jme</w:t>
      </w:r>
      <w:proofErr w:type="spellEnd"/>
      <w:r>
        <w:t xml:space="preserve"> </w:t>
      </w:r>
      <w:proofErr w:type="spellStart"/>
      <w:r>
        <w:t>verainiget</w:t>
      </w:r>
      <w:proofErr w:type="spellEnd"/>
      <w:r>
        <w:t xml:space="preserve"> werden/ </w:t>
      </w:r>
      <w:proofErr w:type="spellStart"/>
      <w:r>
        <w:t>auff</w:t>
      </w:r>
      <w:proofErr w:type="spellEnd"/>
      <w:r>
        <w:t xml:space="preserve"> </w:t>
      </w:r>
      <w:proofErr w:type="spellStart"/>
      <w:r>
        <w:t>dasz</w:t>
      </w:r>
      <w:proofErr w:type="spellEnd"/>
      <w:r>
        <w:t xml:space="preserve"> wir das ewig leben haben. </w:t>
      </w:r>
    </w:p>
    <w:p w14:paraId="75EA20B3" w14:textId="77777777" w:rsidR="009F6184" w:rsidRDefault="009F6184" w:rsidP="009F6184">
      <w:pPr>
        <w:pStyle w:val="berschrift2"/>
      </w:pPr>
      <w:r>
        <w:t>XXVI.</w:t>
      </w:r>
    </w:p>
    <w:p w14:paraId="31F56691" w14:textId="77777777" w:rsidR="009F6184" w:rsidRDefault="009F6184" w:rsidP="009F6184">
      <w:pPr>
        <w:pStyle w:val="StandardWeb"/>
      </w:pPr>
      <w:r>
        <w:t xml:space="preserve">Die </w:t>
      </w:r>
      <w:proofErr w:type="spellStart"/>
      <w:r>
        <w:t>zaichen</w:t>
      </w:r>
      <w:proofErr w:type="spellEnd"/>
      <w:r>
        <w:t xml:space="preserve"> werden nicht verwandelt in die </w:t>
      </w:r>
      <w:proofErr w:type="spellStart"/>
      <w:r>
        <w:t>bedeüte</w:t>
      </w:r>
      <w:proofErr w:type="spellEnd"/>
      <w:r>
        <w:t xml:space="preserve"> ding: </w:t>
      </w:r>
      <w:proofErr w:type="spellStart"/>
      <w:r>
        <w:t>sonder</w:t>
      </w:r>
      <w:proofErr w:type="spellEnd"/>
      <w:r>
        <w:t xml:space="preserve"> werden die </w:t>
      </w:r>
      <w:proofErr w:type="spellStart"/>
      <w:r>
        <w:t>verhaissenen</w:t>
      </w:r>
      <w:proofErr w:type="spellEnd"/>
      <w:r>
        <w:t xml:space="preserve"> gaben/ mit den </w:t>
      </w:r>
      <w:proofErr w:type="spellStart"/>
      <w:r>
        <w:t>zaichen</w:t>
      </w:r>
      <w:proofErr w:type="spellEnd"/>
      <w:r>
        <w:t xml:space="preserve"> </w:t>
      </w:r>
      <w:proofErr w:type="spellStart"/>
      <w:r>
        <w:t>entpfangen</w:t>
      </w:r>
      <w:proofErr w:type="spellEnd"/>
      <w:r>
        <w:t xml:space="preserve">/ nicht in </w:t>
      </w:r>
      <w:proofErr w:type="spellStart"/>
      <w:r>
        <w:t>krafft</w:t>
      </w:r>
      <w:proofErr w:type="spellEnd"/>
      <w:r>
        <w:t xml:space="preserve"> etlicher </w:t>
      </w:r>
      <w:proofErr w:type="spellStart"/>
      <w:r>
        <w:t>auszgesprochenen</w:t>
      </w:r>
      <w:proofErr w:type="spellEnd"/>
      <w:r>
        <w:t xml:space="preserve"> worten/ sondern von wegen der </w:t>
      </w:r>
      <w:proofErr w:type="spellStart"/>
      <w:r>
        <w:t>ordnung</w:t>
      </w:r>
      <w:proofErr w:type="spellEnd"/>
      <w:r>
        <w:t xml:space="preserve"> des Herren Jesu Christi/ welcher die Sacrament </w:t>
      </w:r>
      <w:proofErr w:type="spellStart"/>
      <w:r>
        <w:t>gestifft</w:t>
      </w:r>
      <w:proofErr w:type="spellEnd"/>
      <w:r>
        <w:t xml:space="preserve"> </w:t>
      </w:r>
      <w:proofErr w:type="spellStart"/>
      <w:r>
        <w:t>vnd</w:t>
      </w:r>
      <w:proofErr w:type="spellEnd"/>
      <w:r>
        <w:t xml:space="preserve"> eingesetzt hat. </w:t>
      </w:r>
      <w:proofErr w:type="spellStart"/>
      <w:r>
        <w:t>Vnd</w:t>
      </w:r>
      <w:proofErr w:type="spellEnd"/>
      <w:r>
        <w:t xml:space="preserve"> solches nicht </w:t>
      </w:r>
      <w:proofErr w:type="spellStart"/>
      <w:r>
        <w:t>auff</w:t>
      </w:r>
      <w:proofErr w:type="spellEnd"/>
      <w:r>
        <w:t xml:space="preserve"> </w:t>
      </w:r>
      <w:proofErr w:type="spellStart"/>
      <w:r>
        <w:t>aine</w:t>
      </w:r>
      <w:proofErr w:type="spellEnd"/>
      <w:r>
        <w:t xml:space="preserve"> leibliche oder natürliche weis: </w:t>
      </w:r>
      <w:proofErr w:type="spellStart"/>
      <w:r>
        <w:t>sonder</w:t>
      </w:r>
      <w:proofErr w:type="spellEnd"/>
      <w:r>
        <w:t xml:space="preserve"> </w:t>
      </w:r>
      <w:proofErr w:type="spellStart"/>
      <w:r>
        <w:t>allain</w:t>
      </w:r>
      <w:proofErr w:type="spellEnd"/>
      <w:r>
        <w:t xml:space="preserve"> </w:t>
      </w:r>
      <w:proofErr w:type="spellStart"/>
      <w:r>
        <w:t>darumb</w:t>
      </w:r>
      <w:proofErr w:type="spellEnd"/>
      <w:r>
        <w:t xml:space="preserve">/ </w:t>
      </w:r>
      <w:proofErr w:type="spellStart"/>
      <w:r>
        <w:t>dz</w:t>
      </w:r>
      <w:proofErr w:type="spellEnd"/>
      <w:r>
        <w:t xml:space="preserve"> Gott der Herr </w:t>
      </w:r>
      <w:proofErr w:type="spellStart"/>
      <w:r>
        <w:t>vns</w:t>
      </w:r>
      <w:proofErr w:type="spellEnd"/>
      <w:r>
        <w:t xml:space="preserve"> allezeit </w:t>
      </w:r>
      <w:proofErr w:type="spellStart"/>
      <w:r>
        <w:t>gaistlicher</w:t>
      </w:r>
      <w:proofErr w:type="spellEnd"/>
      <w:r>
        <w:t xml:space="preserve"> weis gibt/ das </w:t>
      </w:r>
      <w:proofErr w:type="spellStart"/>
      <w:r>
        <w:t>vns</w:t>
      </w:r>
      <w:proofErr w:type="spellEnd"/>
      <w:r>
        <w:t xml:space="preserve"> leiblicher weis durch die </w:t>
      </w:r>
      <w:proofErr w:type="spellStart"/>
      <w:r>
        <w:t>zaichen</w:t>
      </w:r>
      <w:proofErr w:type="spellEnd"/>
      <w:r>
        <w:t xml:space="preserve"> wird </w:t>
      </w:r>
      <w:proofErr w:type="spellStart"/>
      <w:r>
        <w:t>angezaigt</w:t>
      </w:r>
      <w:proofErr w:type="spellEnd"/>
      <w:r>
        <w:t xml:space="preserve">. </w:t>
      </w:r>
    </w:p>
    <w:p w14:paraId="2E6CA61D" w14:textId="77777777" w:rsidR="009F6184" w:rsidRDefault="009F6184" w:rsidP="009F6184">
      <w:pPr>
        <w:pStyle w:val="berschrift2"/>
      </w:pPr>
      <w:r>
        <w:t>XXVII.</w:t>
      </w:r>
    </w:p>
    <w:p w14:paraId="192D6D6C" w14:textId="77777777" w:rsidR="009F6184" w:rsidRDefault="009F6184" w:rsidP="009F6184">
      <w:pPr>
        <w:pStyle w:val="StandardWeb"/>
      </w:pPr>
      <w:proofErr w:type="spellStart"/>
      <w:r>
        <w:t>Dise</w:t>
      </w:r>
      <w:proofErr w:type="spellEnd"/>
      <w:r>
        <w:t xml:space="preserve"> weis/ </w:t>
      </w:r>
      <w:proofErr w:type="spellStart"/>
      <w:r>
        <w:t>auff</w:t>
      </w:r>
      <w:proofErr w:type="spellEnd"/>
      <w:r>
        <w:t xml:space="preserve"> welche wir der </w:t>
      </w:r>
      <w:proofErr w:type="spellStart"/>
      <w:r>
        <w:t>zaichen</w:t>
      </w:r>
      <w:proofErr w:type="spellEnd"/>
      <w:r>
        <w:t xml:space="preserve"> </w:t>
      </w:r>
      <w:proofErr w:type="spellStart"/>
      <w:r>
        <w:t>thailhafftig</w:t>
      </w:r>
      <w:proofErr w:type="spellEnd"/>
      <w:r>
        <w:t xml:space="preserve"> werden/ ist sichtbar </w:t>
      </w:r>
      <w:proofErr w:type="spellStart"/>
      <w:r>
        <w:t>vnd</w:t>
      </w:r>
      <w:proofErr w:type="spellEnd"/>
      <w:r>
        <w:t xml:space="preserve"> natürlich: aber das da </w:t>
      </w:r>
      <w:proofErr w:type="spellStart"/>
      <w:r>
        <w:t>bedeütet</w:t>
      </w:r>
      <w:proofErr w:type="spellEnd"/>
      <w:r>
        <w:t xml:space="preserve"> wird/ </w:t>
      </w:r>
      <w:proofErr w:type="spellStart"/>
      <w:r>
        <w:t>nämblich</w:t>
      </w:r>
      <w:proofErr w:type="spellEnd"/>
      <w:r>
        <w:t xml:space="preserve">/ Jesus Christus mit allen seinen </w:t>
      </w:r>
      <w:proofErr w:type="spellStart"/>
      <w:r>
        <w:t>gütern</w:t>
      </w:r>
      <w:proofErr w:type="spellEnd"/>
      <w:r>
        <w:t xml:space="preserve"> </w:t>
      </w:r>
      <w:proofErr w:type="spellStart"/>
      <w:r>
        <w:t>vnd</w:t>
      </w:r>
      <w:proofErr w:type="spellEnd"/>
      <w:r>
        <w:t xml:space="preserve"> gaben/ wird </w:t>
      </w:r>
      <w:proofErr w:type="spellStart"/>
      <w:r>
        <w:t>gaistlicher</w:t>
      </w:r>
      <w:proofErr w:type="spellEnd"/>
      <w:r>
        <w:t xml:space="preserve"> weis </w:t>
      </w:r>
      <w:proofErr w:type="spellStart"/>
      <w:r>
        <w:t>entpfangen</w:t>
      </w:r>
      <w:proofErr w:type="spellEnd"/>
      <w:r>
        <w:t xml:space="preserve">/ </w:t>
      </w:r>
      <w:proofErr w:type="spellStart"/>
      <w:r>
        <w:t>allain</w:t>
      </w:r>
      <w:proofErr w:type="spellEnd"/>
      <w:r>
        <w:t xml:space="preserve"> durch den glauben/ wie </w:t>
      </w:r>
      <w:proofErr w:type="spellStart"/>
      <w:r>
        <w:t>hieoben</w:t>
      </w:r>
      <w:proofErr w:type="spellEnd"/>
      <w:r>
        <w:t xml:space="preserve"> </w:t>
      </w:r>
      <w:proofErr w:type="spellStart"/>
      <w:r>
        <w:t>gemäldt</w:t>
      </w:r>
      <w:proofErr w:type="spellEnd"/>
      <w:r>
        <w:t xml:space="preserve">. </w:t>
      </w:r>
      <w:proofErr w:type="spellStart"/>
      <w:r>
        <w:t>Darausz</w:t>
      </w:r>
      <w:proofErr w:type="spellEnd"/>
      <w:r>
        <w:t xml:space="preserve"> </w:t>
      </w:r>
      <w:proofErr w:type="spellStart"/>
      <w:r>
        <w:t>eruolget</w:t>
      </w:r>
      <w:proofErr w:type="spellEnd"/>
      <w:r>
        <w:t xml:space="preserve">/ </w:t>
      </w:r>
      <w:proofErr w:type="spellStart"/>
      <w:r>
        <w:t>dasz</w:t>
      </w:r>
      <w:proofErr w:type="spellEnd"/>
      <w:r>
        <w:t xml:space="preserve"> diejenigen/ so den glauben </w:t>
      </w:r>
      <w:proofErr w:type="spellStart"/>
      <w:r>
        <w:t>nit</w:t>
      </w:r>
      <w:proofErr w:type="spellEnd"/>
      <w:r>
        <w:t xml:space="preserve"> darzu bringen/ auch nichts </w:t>
      </w:r>
      <w:proofErr w:type="spellStart"/>
      <w:r>
        <w:t>entpfahen</w:t>
      </w:r>
      <w:proofErr w:type="spellEnd"/>
      <w:r>
        <w:t xml:space="preserve">/ denn die </w:t>
      </w:r>
      <w:proofErr w:type="spellStart"/>
      <w:r>
        <w:t>zaichen</w:t>
      </w:r>
      <w:proofErr w:type="spellEnd"/>
      <w:r>
        <w:t xml:space="preserve">/ </w:t>
      </w:r>
      <w:proofErr w:type="spellStart"/>
      <w:r>
        <w:t>vnd</w:t>
      </w:r>
      <w:proofErr w:type="spellEnd"/>
      <w:r>
        <w:t xml:space="preserve"> werden doch nichts destoweniger </w:t>
      </w:r>
      <w:proofErr w:type="spellStart"/>
      <w:r>
        <w:t>schüldig</w:t>
      </w:r>
      <w:proofErr w:type="spellEnd"/>
      <w:r>
        <w:t xml:space="preserve">/ so </w:t>
      </w:r>
      <w:proofErr w:type="spellStart"/>
      <w:r>
        <w:t>wol</w:t>
      </w:r>
      <w:proofErr w:type="spellEnd"/>
      <w:r>
        <w:t xml:space="preserve">/ </w:t>
      </w:r>
      <w:proofErr w:type="spellStart"/>
      <w:r>
        <w:t>dasz</w:t>
      </w:r>
      <w:proofErr w:type="spellEnd"/>
      <w:r>
        <w:t xml:space="preserve"> sie die </w:t>
      </w:r>
      <w:proofErr w:type="spellStart"/>
      <w:r>
        <w:t>zaichen</w:t>
      </w:r>
      <w:proofErr w:type="spellEnd"/>
      <w:r>
        <w:t xml:space="preserve"> </w:t>
      </w:r>
      <w:proofErr w:type="spellStart"/>
      <w:r>
        <w:t>vnwirdiglich</w:t>
      </w:r>
      <w:proofErr w:type="spellEnd"/>
      <w:r>
        <w:t xml:space="preserve"> </w:t>
      </w:r>
      <w:proofErr w:type="spellStart"/>
      <w:r>
        <w:t>entpfangen</w:t>
      </w:r>
      <w:proofErr w:type="spellEnd"/>
      <w:r>
        <w:t xml:space="preserve">/ als das sie verachtet haben/ das </w:t>
      </w:r>
      <w:proofErr w:type="spellStart"/>
      <w:r>
        <w:t>jenige</w:t>
      </w:r>
      <w:proofErr w:type="spellEnd"/>
      <w:r>
        <w:t xml:space="preserve">/ so </w:t>
      </w:r>
      <w:proofErr w:type="spellStart"/>
      <w:r>
        <w:t>jnen</w:t>
      </w:r>
      <w:proofErr w:type="spellEnd"/>
      <w:r>
        <w:t xml:space="preserve"> damit </w:t>
      </w:r>
      <w:proofErr w:type="spellStart"/>
      <w:r>
        <w:t>bedeütet</w:t>
      </w:r>
      <w:proofErr w:type="spellEnd"/>
      <w:r>
        <w:t xml:space="preserve"> </w:t>
      </w:r>
      <w:proofErr w:type="spellStart"/>
      <w:r>
        <w:t>vnd</w:t>
      </w:r>
      <w:proofErr w:type="spellEnd"/>
      <w:r>
        <w:t xml:space="preserve"> </w:t>
      </w:r>
      <w:proofErr w:type="spellStart"/>
      <w:r>
        <w:t>angebotten</w:t>
      </w:r>
      <w:proofErr w:type="spellEnd"/>
      <w:r>
        <w:t xml:space="preserve"> ist: nämlich Jesum Christum mit allen seinen </w:t>
      </w:r>
      <w:proofErr w:type="spellStart"/>
      <w:r>
        <w:t>güteren</w:t>
      </w:r>
      <w:proofErr w:type="spellEnd"/>
      <w:r>
        <w:t xml:space="preserve">/ welchen sie </w:t>
      </w:r>
      <w:proofErr w:type="spellStart"/>
      <w:r>
        <w:t>boszhafftiglich</w:t>
      </w:r>
      <w:proofErr w:type="spellEnd"/>
      <w:r>
        <w:t xml:space="preserve"> </w:t>
      </w:r>
      <w:proofErr w:type="spellStart"/>
      <w:r>
        <w:t>verworffen</w:t>
      </w:r>
      <w:proofErr w:type="spellEnd"/>
      <w:r>
        <w:t xml:space="preserve"> haben. </w:t>
      </w:r>
    </w:p>
    <w:p w14:paraId="7ECB7543" w14:textId="77777777" w:rsidR="009F6184" w:rsidRDefault="009F6184" w:rsidP="009F6184">
      <w:pPr>
        <w:pStyle w:val="berschrift2"/>
      </w:pPr>
      <w:r>
        <w:t>XXVIII.</w:t>
      </w:r>
    </w:p>
    <w:p w14:paraId="5E5E91E9" w14:textId="77777777" w:rsidR="009F6184" w:rsidRDefault="009F6184" w:rsidP="009F6184">
      <w:pPr>
        <w:pStyle w:val="StandardWeb"/>
      </w:pPr>
      <w:r>
        <w:t xml:space="preserve">Das </w:t>
      </w:r>
      <w:proofErr w:type="spellStart"/>
      <w:r>
        <w:t>zaichen</w:t>
      </w:r>
      <w:proofErr w:type="spellEnd"/>
      <w:r>
        <w:t xml:space="preserve"> der </w:t>
      </w:r>
      <w:proofErr w:type="spellStart"/>
      <w:r>
        <w:t>hailigen</w:t>
      </w:r>
      <w:proofErr w:type="spellEnd"/>
      <w:r>
        <w:t xml:space="preserve"> </w:t>
      </w:r>
      <w:proofErr w:type="spellStart"/>
      <w:r>
        <w:t>Tauff</w:t>
      </w:r>
      <w:proofErr w:type="spellEnd"/>
      <w:r>
        <w:t xml:space="preserve">/ ist </w:t>
      </w:r>
      <w:proofErr w:type="spellStart"/>
      <w:r>
        <w:t>dz</w:t>
      </w:r>
      <w:proofErr w:type="spellEnd"/>
      <w:r>
        <w:t xml:space="preserve"> </w:t>
      </w:r>
      <w:proofErr w:type="spellStart"/>
      <w:r>
        <w:t>wasser</w:t>
      </w:r>
      <w:proofErr w:type="spellEnd"/>
      <w:r>
        <w:t xml:space="preserve">/ mit welchem wir begossen werden/ nach der </w:t>
      </w:r>
      <w:proofErr w:type="spellStart"/>
      <w:r>
        <w:t>einsetzung</w:t>
      </w:r>
      <w:proofErr w:type="spellEnd"/>
      <w:r>
        <w:t xml:space="preserve"> </w:t>
      </w:r>
      <w:proofErr w:type="spellStart"/>
      <w:r>
        <w:t>vnd</w:t>
      </w:r>
      <w:proofErr w:type="spellEnd"/>
      <w:r>
        <w:t xml:space="preserve"> </w:t>
      </w:r>
      <w:proofErr w:type="spellStart"/>
      <w:r>
        <w:t>ordenung</w:t>
      </w:r>
      <w:proofErr w:type="spellEnd"/>
      <w:r>
        <w:t xml:space="preserve"> Gottes/ im </w:t>
      </w:r>
      <w:proofErr w:type="spellStart"/>
      <w:r>
        <w:t>namen</w:t>
      </w:r>
      <w:proofErr w:type="spellEnd"/>
      <w:r>
        <w:t xml:space="preserve"> des Vatters/ des </w:t>
      </w:r>
      <w:proofErr w:type="spellStart"/>
      <w:r>
        <w:t>Sons</w:t>
      </w:r>
      <w:proofErr w:type="spellEnd"/>
      <w:r>
        <w:t xml:space="preserve">/ </w:t>
      </w:r>
      <w:proofErr w:type="spellStart"/>
      <w:r>
        <w:t>vnd</w:t>
      </w:r>
      <w:proofErr w:type="spellEnd"/>
      <w:r>
        <w:t xml:space="preserve"> des </w:t>
      </w:r>
      <w:proofErr w:type="spellStart"/>
      <w:r>
        <w:t>hailigen</w:t>
      </w:r>
      <w:proofErr w:type="spellEnd"/>
      <w:r>
        <w:t xml:space="preserve"> </w:t>
      </w:r>
      <w:proofErr w:type="spellStart"/>
      <w:r>
        <w:t>Gaistes</w:t>
      </w:r>
      <w:proofErr w:type="spellEnd"/>
      <w:r>
        <w:t xml:space="preserve">. Das </w:t>
      </w:r>
      <w:proofErr w:type="spellStart"/>
      <w:r>
        <w:t>wasser</w:t>
      </w:r>
      <w:proofErr w:type="spellEnd"/>
      <w:r>
        <w:t xml:space="preserve"> </w:t>
      </w:r>
      <w:proofErr w:type="spellStart"/>
      <w:r>
        <w:t>bedeütet</w:t>
      </w:r>
      <w:proofErr w:type="spellEnd"/>
      <w:r>
        <w:t xml:space="preserve"> </w:t>
      </w:r>
      <w:proofErr w:type="spellStart"/>
      <w:r>
        <w:t>vns</w:t>
      </w:r>
      <w:proofErr w:type="spellEnd"/>
      <w:r>
        <w:t xml:space="preserve"> das </w:t>
      </w:r>
      <w:proofErr w:type="spellStart"/>
      <w:r>
        <w:t>blut</w:t>
      </w:r>
      <w:proofErr w:type="spellEnd"/>
      <w:r>
        <w:t xml:space="preserve"> </w:t>
      </w:r>
      <w:proofErr w:type="spellStart"/>
      <w:r>
        <w:t>vnsers</w:t>
      </w:r>
      <w:proofErr w:type="spellEnd"/>
      <w:r>
        <w:t xml:space="preserve"> Herren Jesu Christi: welches vergossen ist zur </w:t>
      </w:r>
      <w:proofErr w:type="spellStart"/>
      <w:r>
        <w:t>vergebung</w:t>
      </w:r>
      <w:proofErr w:type="spellEnd"/>
      <w:r>
        <w:t xml:space="preserve"> </w:t>
      </w:r>
      <w:proofErr w:type="spellStart"/>
      <w:r>
        <w:t>vnserer</w:t>
      </w:r>
      <w:proofErr w:type="spellEnd"/>
      <w:r>
        <w:t xml:space="preserve"> </w:t>
      </w:r>
      <w:proofErr w:type="spellStart"/>
      <w:r>
        <w:t>sunden</w:t>
      </w:r>
      <w:proofErr w:type="spellEnd"/>
      <w:r>
        <w:t xml:space="preserve">/ gleich wie </w:t>
      </w:r>
      <w:proofErr w:type="spellStart"/>
      <w:r>
        <w:t>dz</w:t>
      </w:r>
      <w:proofErr w:type="spellEnd"/>
      <w:r>
        <w:t xml:space="preserve"> </w:t>
      </w:r>
      <w:proofErr w:type="spellStart"/>
      <w:r>
        <w:t>wasser</w:t>
      </w:r>
      <w:proofErr w:type="spellEnd"/>
      <w:r>
        <w:t xml:space="preserve"> über </w:t>
      </w:r>
      <w:proofErr w:type="spellStart"/>
      <w:r>
        <w:t>vnsern</w:t>
      </w:r>
      <w:proofErr w:type="spellEnd"/>
      <w:r>
        <w:t xml:space="preserve"> leib gegossen wird: welches </w:t>
      </w:r>
      <w:proofErr w:type="spellStart"/>
      <w:r>
        <w:t>blut</w:t>
      </w:r>
      <w:proofErr w:type="spellEnd"/>
      <w:r>
        <w:t xml:space="preserve"> </w:t>
      </w:r>
      <w:proofErr w:type="spellStart"/>
      <w:r>
        <w:t>vns</w:t>
      </w:r>
      <w:proofErr w:type="spellEnd"/>
      <w:r>
        <w:t xml:space="preserve"> auch </w:t>
      </w:r>
      <w:proofErr w:type="spellStart"/>
      <w:r>
        <w:t>haiiget</w:t>
      </w:r>
      <w:proofErr w:type="spellEnd"/>
      <w:r>
        <w:t xml:space="preserve">/ </w:t>
      </w:r>
      <w:proofErr w:type="spellStart"/>
      <w:r>
        <w:t>auff</w:t>
      </w:r>
      <w:proofErr w:type="spellEnd"/>
      <w:r>
        <w:t xml:space="preserve"> </w:t>
      </w:r>
      <w:proofErr w:type="spellStart"/>
      <w:r>
        <w:t>dasz</w:t>
      </w:r>
      <w:proofErr w:type="spellEnd"/>
      <w:r>
        <w:t xml:space="preserve"> wir leben in aller </w:t>
      </w:r>
      <w:proofErr w:type="spellStart"/>
      <w:r>
        <w:t>gerechtigkait</w:t>
      </w:r>
      <w:proofErr w:type="spellEnd"/>
      <w:r>
        <w:t xml:space="preserve">/ wie </w:t>
      </w:r>
      <w:proofErr w:type="spellStart"/>
      <w:r>
        <w:t>zuuor</w:t>
      </w:r>
      <w:proofErr w:type="spellEnd"/>
      <w:r>
        <w:t xml:space="preserve"> gesagt. </w:t>
      </w:r>
    </w:p>
    <w:p w14:paraId="6D107A2C" w14:textId="77777777" w:rsidR="009F6184" w:rsidRDefault="009F6184" w:rsidP="009F6184">
      <w:pPr>
        <w:pStyle w:val="berschrift2"/>
      </w:pPr>
      <w:r>
        <w:t>XXIX.</w:t>
      </w:r>
    </w:p>
    <w:p w14:paraId="2C2BE4B8" w14:textId="77777777" w:rsidR="009F6184" w:rsidRDefault="009F6184" w:rsidP="009F6184">
      <w:pPr>
        <w:pStyle w:val="StandardWeb"/>
      </w:pPr>
      <w:proofErr w:type="spellStart"/>
      <w:r>
        <w:t>Vnd</w:t>
      </w:r>
      <w:proofErr w:type="spellEnd"/>
      <w:r>
        <w:t xml:space="preserve"> </w:t>
      </w:r>
      <w:proofErr w:type="spellStart"/>
      <w:r>
        <w:t>wiewol</w:t>
      </w:r>
      <w:proofErr w:type="spellEnd"/>
      <w:r>
        <w:t xml:space="preserve"> die </w:t>
      </w:r>
      <w:proofErr w:type="spellStart"/>
      <w:r>
        <w:t>Sacramenta</w:t>
      </w:r>
      <w:proofErr w:type="spellEnd"/>
      <w:r>
        <w:t xml:space="preserve"> dem </w:t>
      </w:r>
      <w:proofErr w:type="spellStart"/>
      <w:r>
        <w:t>wort</w:t>
      </w:r>
      <w:proofErr w:type="spellEnd"/>
      <w:r>
        <w:t xml:space="preserve"> sollen </w:t>
      </w:r>
      <w:proofErr w:type="spellStart"/>
      <w:r>
        <w:t>nachuolgen</w:t>
      </w:r>
      <w:proofErr w:type="spellEnd"/>
      <w:r>
        <w:t xml:space="preserve">/ </w:t>
      </w:r>
      <w:proofErr w:type="spellStart"/>
      <w:r>
        <w:t>darumb</w:t>
      </w:r>
      <w:proofErr w:type="spellEnd"/>
      <w:r>
        <w:t xml:space="preserve">/ </w:t>
      </w:r>
      <w:proofErr w:type="spellStart"/>
      <w:r>
        <w:t>dasz</w:t>
      </w:r>
      <w:proofErr w:type="spellEnd"/>
      <w:r>
        <w:t xml:space="preserve"> das </w:t>
      </w:r>
      <w:proofErr w:type="spellStart"/>
      <w:r>
        <w:t>jenige</w:t>
      </w:r>
      <w:proofErr w:type="spellEnd"/>
      <w:r>
        <w:t xml:space="preserve">/ welches sie zu </w:t>
      </w:r>
      <w:proofErr w:type="spellStart"/>
      <w:r>
        <w:t>bedeüten</w:t>
      </w:r>
      <w:proofErr w:type="spellEnd"/>
      <w:r>
        <w:t xml:space="preserve">/ </w:t>
      </w:r>
      <w:proofErr w:type="spellStart"/>
      <w:r>
        <w:t>vnd</w:t>
      </w:r>
      <w:proofErr w:type="spellEnd"/>
      <w:r>
        <w:t xml:space="preserve"> in </w:t>
      </w:r>
      <w:proofErr w:type="spellStart"/>
      <w:r>
        <w:t>vnseren</w:t>
      </w:r>
      <w:proofErr w:type="spellEnd"/>
      <w:r>
        <w:t xml:space="preserve"> </w:t>
      </w:r>
      <w:proofErr w:type="spellStart"/>
      <w:r>
        <w:t>hertzen</w:t>
      </w:r>
      <w:proofErr w:type="spellEnd"/>
      <w:r>
        <w:t xml:space="preserve"> </w:t>
      </w:r>
      <w:proofErr w:type="spellStart"/>
      <w:r>
        <w:t>zuuersiglen</w:t>
      </w:r>
      <w:proofErr w:type="spellEnd"/>
      <w:r>
        <w:t xml:space="preserve">/ eingesetzt sind/ nicht </w:t>
      </w:r>
      <w:proofErr w:type="spellStart"/>
      <w:r>
        <w:t>anderst</w:t>
      </w:r>
      <w:proofErr w:type="spellEnd"/>
      <w:r>
        <w:t xml:space="preserve"> denn durch den glauben mag </w:t>
      </w:r>
      <w:proofErr w:type="spellStart"/>
      <w:r>
        <w:t>entpfangen</w:t>
      </w:r>
      <w:proofErr w:type="spellEnd"/>
      <w:r>
        <w:t xml:space="preserve"> werden: </w:t>
      </w:r>
      <w:proofErr w:type="spellStart"/>
      <w:r>
        <w:t>vnd</w:t>
      </w:r>
      <w:proofErr w:type="spellEnd"/>
      <w:r>
        <w:t xml:space="preserve"> aber der glaube </w:t>
      </w:r>
      <w:proofErr w:type="spellStart"/>
      <w:r>
        <w:t>vns</w:t>
      </w:r>
      <w:proofErr w:type="spellEnd"/>
      <w:r>
        <w:t xml:space="preserve"> gegeben wird durch die predig Göttliches </w:t>
      </w:r>
      <w:proofErr w:type="spellStart"/>
      <w:r>
        <w:t>worts</w:t>
      </w:r>
      <w:proofErr w:type="spellEnd"/>
      <w:r>
        <w:t xml:space="preserve">: So </w:t>
      </w:r>
      <w:proofErr w:type="spellStart"/>
      <w:r>
        <w:t>tauffen</w:t>
      </w:r>
      <w:proofErr w:type="spellEnd"/>
      <w:r>
        <w:t xml:space="preserve"> wir doch die junge </w:t>
      </w:r>
      <w:proofErr w:type="spellStart"/>
      <w:r>
        <w:t>kinder</w:t>
      </w:r>
      <w:proofErr w:type="spellEnd"/>
      <w:r>
        <w:t xml:space="preserve"> der gläubigen/ dieweil/ ob sie </w:t>
      </w:r>
      <w:proofErr w:type="spellStart"/>
      <w:r>
        <w:t>wol</w:t>
      </w:r>
      <w:proofErr w:type="spellEnd"/>
      <w:r>
        <w:t xml:space="preserve"> Gottes </w:t>
      </w:r>
      <w:proofErr w:type="spellStart"/>
      <w:r>
        <w:t>wort</w:t>
      </w:r>
      <w:proofErr w:type="spellEnd"/>
      <w:r>
        <w:t xml:space="preserve"> </w:t>
      </w:r>
      <w:proofErr w:type="spellStart"/>
      <w:r>
        <w:t>zulehrnen</w:t>
      </w:r>
      <w:proofErr w:type="spellEnd"/>
      <w:r>
        <w:t xml:space="preserve">/ </w:t>
      </w:r>
      <w:proofErr w:type="spellStart"/>
      <w:r>
        <w:t>vnd</w:t>
      </w:r>
      <w:proofErr w:type="spellEnd"/>
      <w:r>
        <w:t xml:space="preserve"> </w:t>
      </w:r>
      <w:proofErr w:type="spellStart"/>
      <w:r>
        <w:t>zubekennen</w:t>
      </w:r>
      <w:proofErr w:type="spellEnd"/>
      <w:r>
        <w:t xml:space="preserve"> noch nicht geschickt (welches sie </w:t>
      </w:r>
      <w:proofErr w:type="spellStart"/>
      <w:r>
        <w:t>dennzumal</w:t>
      </w:r>
      <w:proofErr w:type="spellEnd"/>
      <w:r>
        <w:t xml:space="preserve"> thun </w:t>
      </w:r>
      <w:proofErr w:type="spellStart"/>
      <w:r>
        <w:t>söllen</w:t>
      </w:r>
      <w:proofErr w:type="spellEnd"/>
      <w:r>
        <w:t xml:space="preserve">/ wenn sie zu </w:t>
      </w:r>
      <w:proofErr w:type="spellStart"/>
      <w:r>
        <w:t>jrem</w:t>
      </w:r>
      <w:proofErr w:type="spellEnd"/>
      <w:r>
        <w:t xml:space="preserve"> alter </w:t>
      </w:r>
      <w:proofErr w:type="spellStart"/>
      <w:r>
        <w:t>vnd</w:t>
      </w:r>
      <w:proofErr w:type="spellEnd"/>
      <w:r>
        <w:t xml:space="preserve"> verstand kommen) aber doch </w:t>
      </w:r>
      <w:proofErr w:type="spellStart"/>
      <w:r>
        <w:t>sampt</w:t>
      </w:r>
      <w:proofErr w:type="spellEnd"/>
      <w:r>
        <w:t xml:space="preserve"> </w:t>
      </w:r>
      <w:proofErr w:type="spellStart"/>
      <w:r>
        <w:t>jren</w:t>
      </w:r>
      <w:proofErr w:type="spellEnd"/>
      <w:r>
        <w:t xml:space="preserve"> älteren/ im </w:t>
      </w:r>
      <w:proofErr w:type="spellStart"/>
      <w:r>
        <w:t>bund</w:t>
      </w:r>
      <w:proofErr w:type="spellEnd"/>
      <w:r>
        <w:t xml:space="preserve"> Gottes begriffen sind/ </w:t>
      </w:r>
      <w:proofErr w:type="spellStart"/>
      <w:r>
        <w:t>jnen</w:t>
      </w:r>
      <w:proofErr w:type="spellEnd"/>
      <w:r>
        <w:t xml:space="preserve"> das </w:t>
      </w:r>
      <w:proofErr w:type="spellStart"/>
      <w:r>
        <w:t>bundzaichen</w:t>
      </w:r>
      <w:proofErr w:type="spellEnd"/>
      <w:r>
        <w:t xml:space="preserve"> nicht </w:t>
      </w:r>
      <w:proofErr w:type="spellStart"/>
      <w:r>
        <w:t>sol</w:t>
      </w:r>
      <w:proofErr w:type="spellEnd"/>
      <w:r>
        <w:t xml:space="preserve"> abgeschlagen werden. </w:t>
      </w:r>
    </w:p>
    <w:p w14:paraId="2AF22EB4" w14:textId="77777777" w:rsidR="009F6184" w:rsidRDefault="009F6184" w:rsidP="009F6184">
      <w:pPr>
        <w:pStyle w:val="berschrift2"/>
      </w:pPr>
      <w:r>
        <w:t>XXX.</w:t>
      </w:r>
    </w:p>
    <w:p w14:paraId="27F66A49" w14:textId="77777777" w:rsidR="009F6184" w:rsidRDefault="009F6184" w:rsidP="009F6184">
      <w:pPr>
        <w:pStyle w:val="StandardWeb"/>
      </w:pPr>
      <w:r>
        <w:t xml:space="preserve">Der ander brauch oder nutz der </w:t>
      </w:r>
      <w:proofErr w:type="spellStart"/>
      <w:r>
        <w:t>hailigen</w:t>
      </w:r>
      <w:proofErr w:type="spellEnd"/>
      <w:r>
        <w:t xml:space="preserve"> </w:t>
      </w:r>
      <w:proofErr w:type="spellStart"/>
      <w:r>
        <w:t>Tauff</w:t>
      </w:r>
      <w:proofErr w:type="spellEnd"/>
      <w:r>
        <w:t xml:space="preserve"> ist/ </w:t>
      </w:r>
      <w:proofErr w:type="spellStart"/>
      <w:r>
        <w:t>dasz</w:t>
      </w:r>
      <w:proofErr w:type="spellEnd"/>
      <w:r>
        <w:t xml:space="preserve"> wir alle </w:t>
      </w:r>
      <w:proofErr w:type="spellStart"/>
      <w:r>
        <w:t>mitainander</w:t>
      </w:r>
      <w:proofErr w:type="spellEnd"/>
      <w:r>
        <w:t xml:space="preserve"> </w:t>
      </w:r>
      <w:proofErr w:type="spellStart"/>
      <w:r>
        <w:t>dardurch</w:t>
      </w:r>
      <w:proofErr w:type="spellEnd"/>
      <w:r>
        <w:t xml:space="preserve"> verbunden/ </w:t>
      </w:r>
      <w:proofErr w:type="spellStart"/>
      <w:r>
        <w:t>allesämptlich</w:t>
      </w:r>
      <w:proofErr w:type="spellEnd"/>
      <w:r>
        <w:t xml:space="preserve"> </w:t>
      </w:r>
      <w:proofErr w:type="spellStart"/>
      <w:r>
        <w:t>aines</w:t>
      </w:r>
      <w:proofErr w:type="spellEnd"/>
      <w:r>
        <w:t xml:space="preserve"> </w:t>
      </w:r>
      <w:proofErr w:type="spellStart"/>
      <w:r>
        <w:t>Gaistes</w:t>
      </w:r>
      <w:proofErr w:type="spellEnd"/>
      <w:r>
        <w:t xml:space="preserve"> im Herrn Jesu Christo </w:t>
      </w:r>
      <w:proofErr w:type="spellStart"/>
      <w:r>
        <w:t>geleben</w:t>
      </w:r>
      <w:proofErr w:type="spellEnd"/>
      <w:r>
        <w:t xml:space="preserve">/ dessen wir alle </w:t>
      </w:r>
      <w:proofErr w:type="spellStart"/>
      <w:r>
        <w:t>ain</w:t>
      </w:r>
      <w:proofErr w:type="spellEnd"/>
      <w:r>
        <w:t xml:space="preserve"> gleiches </w:t>
      </w:r>
      <w:proofErr w:type="spellStart"/>
      <w:r>
        <w:t>warzaichen</w:t>
      </w:r>
      <w:proofErr w:type="spellEnd"/>
      <w:r>
        <w:t xml:space="preserve"> tragen. </w:t>
      </w:r>
    </w:p>
    <w:p w14:paraId="33584385" w14:textId="77777777" w:rsidR="009F6184" w:rsidRDefault="009F6184" w:rsidP="009F6184">
      <w:pPr>
        <w:pStyle w:val="berschrift2"/>
      </w:pPr>
      <w:r>
        <w:t>XXXI.</w:t>
      </w:r>
    </w:p>
    <w:p w14:paraId="5C23065A" w14:textId="77777777" w:rsidR="009F6184" w:rsidRDefault="009F6184" w:rsidP="009F6184">
      <w:pPr>
        <w:pStyle w:val="StandardWeb"/>
      </w:pPr>
      <w:r>
        <w:t xml:space="preserve">Im </w:t>
      </w:r>
      <w:proofErr w:type="spellStart"/>
      <w:r>
        <w:t>hailigen</w:t>
      </w:r>
      <w:proofErr w:type="spellEnd"/>
      <w:r>
        <w:t xml:space="preserve"> </w:t>
      </w:r>
      <w:proofErr w:type="spellStart"/>
      <w:r>
        <w:t>Abentmal</w:t>
      </w:r>
      <w:proofErr w:type="spellEnd"/>
      <w:r>
        <w:t xml:space="preserve"> </w:t>
      </w:r>
      <w:proofErr w:type="spellStart"/>
      <w:r>
        <w:t>vnsers</w:t>
      </w:r>
      <w:proofErr w:type="spellEnd"/>
      <w:r>
        <w:t xml:space="preserve"> Herren/ so man das nach der </w:t>
      </w:r>
      <w:proofErr w:type="spellStart"/>
      <w:r>
        <w:t>hailigen</w:t>
      </w:r>
      <w:proofErr w:type="spellEnd"/>
      <w:r>
        <w:t xml:space="preserve"> </w:t>
      </w:r>
      <w:proofErr w:type="spellStart"/>
      <w:r>
        <w:t>ordnung</w:t>
      </w:r>
      <w:proofErr w:type="spellEnd"/>
      <w:r>
        <w:t xml:space="preserve"> seiner </w:t>
      </w:r>
      <w:proofErr w:type="spellStart"/>
      <w:r>
        <w:t>einsatzung</w:t>
      </w:r>
      <w:proofErr w:type="spellEnd"/>
      <w:r>
        <w:t xml:space="preserve"> </w:t>
      </w:r>
      <w:proofErr w:type="spellStart"/>
      <w:r>
        <w:t>helt</w:t>
      </w:r>
      <w:proofErr w:type="spellEnd"/>
      <w:r>
        <w:t xml:space="preserve">/ </w:t>
      </w:r>
      <w:proofErr w:type="spellStart"/>
      <w:r>
        <w:t>one</w:t>
      </w:r>
      <w:proofErr w:type="spellEnd"/>
      <w:r>
        <w:t xml:space="preserve"> alles </w:t>
      </w:r>
      <w:proofErr w:type="spellStart"/>
      <w:r>
        <w:t>veränderen</w:t>
      </w:r>
      <w:proofErr w:type="spellEnd"/>
      <w:r>
        <w:t xml:space="preserve">/ dazu oder </w:t>
      </w:r>
      <w:proofErr w:type="spellStart"/>
      <w:r>
        <w:t>daruon</w:t>
      </w:r>
      <w:proofErr w:type="spellEnd"/>
      <w:r>
        <w:t xml:space="preserve"> thun: ist </w:t>
      </w:r>
      <w:proofErr w:type="spellStart"/>
      <w:r>
        <w:t>vns</w:t>
      </w:r>
      <w:proofErr w:type="spellEnd"/>
      <w:r>
        <w:t xml:space="preserve"> </w:t>
      </w:r>
      <w:proofErr w:type="spellStart"/>
      <w:r>
        <w:t>dz</w:t>
      </w:r>
      <w:proofErr w:type="spellEnd"/>
      <w:r>
        <w:t xml:space="preserve"> </w:t>
      </w:r>
      <w:proofErr w:type="spellStart"/>
      <w:r>
        <w:t>brot</w:t>
      </w:r>
      <w:proofErr w:type="spellEnd"/>
      <w:r>
        <w:t xml:space="preserve"> </w:t>
      </w:r>
      <w:proofErr w:type="spellStart"/>
      <w:r>
        <w:t>ain</w:t>
      </w:r>
      <w:proofErr w:type="spellEnd"/>
      <w:r>
        <w:t xml:space="preserve"> Sacrament/ das ist/ </w:t>
      </w:r>
      <w:proofErr w:type="spellStart"/>
      <w:r>
        <w:t>ain</w:t>
      </w:r>
      <w:proofErr w:type="spellEnd"/>
      <w:r>
        <w:t xml:space="preserve"> </w:t>
      </w:r>
      <w:proofErr w:type="spellStart"/>
      <w:r>
        <w:t>sigill</w:t>
      </w:r>
      <w:proofErr w:type="spellEnd"/>
      <w:r>
        <w:t xml:space="preserve"> </w:t>
      </w:r>
      <w:proofErr w:type="spellStart"/>
      <w:r>
        <w:t>vnd</w:t>
      </w:r>
      <w:proofErr w:type="spellEnd"/>
      <w:r>
        <w:t xml:space="preserve"> </w:t>
      </w:r>
      <w:proofErr w:type="spellStart"/>
      <w:r>
        <w:t>merck</w:t>
      </w:r>
      <w:proofErr w:type="spellEnd"/>
      <w:r>
        <w:t xml:space="preserve">/ oder </w:t>
      </w:r>
      <w:proofErr w:type="spellStart"/>
      <w:r>
        <w:t>warzeichen</w:t>
      </w:r>
      <w:proofErr w:type="spellEnd"/>
      <w:r>
        <w:t xml:space="preserve"> des waren </w:t>
      </w:r>
      <w:proofErr w:type="spellStart"/>
      <w:r>
        <w:t>leibs</w:t>
      </w:r>
      <w:proofErr w:type="spellEnd"/>
      <w:r>
        <w:t xml:space="preserve">/ </w:t>
      </w:r>
      <w:proofErr w:type="spellStart"/>
      <w:r>
        <w:t>vnsers</w:t>
      </w:r>
      <w:proofErr w:type="spellEnd"/>
      <w:r>
        <w:t xml:space="preserve"> Herren </w:t>
      </w:r>
      <w:proofErr w:type="spellStart"/>
      <w:r>
        <w:t>jesu</w:t>
      </w:r>
      <w:proofErr w:type="spellEnd"/>
      <w:r>
        <w:t xml:space="preserve"> Christi/ welcher nach seinem </w:t>
      </w:r>
      <w:proofErr w:type="spellStart"/>
      <w:r>
        <w:t>tod</w:t>
      </w:r>
      <w:proofErr w:type="spellEnd"/>
      <w:r>
        <w:t xml:space="preserve"> </w:t>
      </w:r>
      <w:proofErr w:type="spellStart"/>
      <w:r>
        <w:t>vnd</w:t>
      </w:r>
      <w:proofErr w:type="spellEnd"/>
      <w:r>
        <w:t xml:space="preserve"> </w:t>
      </w:r>
      <w:proofErr w:type="spellStart"/>
      <w:r>
        <w:t>aufferstehung</w:t>
      </w:r>
      <w:proofErr w:type="spellEnd"/>
      <w:r>
        <w:t xml:space="preserve">/ zu der rechten des Vaters </w:t>
      </w:r>
      <w:proofErr w:type="spellStart"/>
      <w:r>
        <w:t>hinauff</w:t>
      </w:r>
      <w:proofErr w:type="spellEnd"/>
      <w:r>
        <w:t xml:space="preserve"> </w:t>
      </w:r>
      <w:proofErr w:type="spellStart"/>
      <w:r>
        <w:t>gefaren</w:t>
      </w:r>
      <w:proofErr w:type="spellEnd"/>
      <w:r>
        <w:t xml:space="preserve"> ist: Gleichergestalt auch der wein ist </w:t>
      </w:r>
      <w:proofErr w:type="spellStart"/>
      <w:r>
        <w:t>vns</w:t>
      </w:r>
      <w:proofErr w:type="spellEnd"/>
      <w:r>
        <w:t xml:space="preserve"> </w:t>
      </w:r>
      <w:proofErr w:type="spellStart"/>
      <w:r>
        <w:t>ain</w:t>
      </w:r>
      <w:proofErr w:type="spellEnd"/>
      <w:r>
        <w:t xml:space="preserve"> Sacrament seines waren </w:t>
      </w:r>
      <w:proofErr w:type="spellStart"/>
      <w:r>
        <w:t>bluts</w:t>
      </w:r>
      <w:proofErr w:type="spellEnd"/>
      <w:r>
        <w:t xml:space="preserve">/ welches vor </w:t>
      </w:r>
      <w:proofErr w:type="spellStart"/>
      <w:r>
        <w:t>vns</w:t>
      </w:r>
      <w:proofErr w:type="spellEnd"/>
      <w:r>
        <w:t xml:space="preserve"> vergossen ist. Das brechen des </w:t>
      </w:r>
      <w:proofErr w:type="spellStart"/>
      <w:r>
        <w:t>brots</w:t>
      </w:r>
      <w:proofErr w:type="spellEnd"/>
      <w:r>
        <w:t xml:space="preserve"> stellt </w:t>
      </w:r>
      <w:proofErr w:type="spellStart"/>
      <w:r>
        <w:t>vns</w:t>
      </w:r>
      <w:proofErr w:type="spellEnd"/>
      <w:r>
        <w:t xml:space="preserve"> vor die </w:t>
      </w:r>
      <w:proofErr w:type="spellStart"/>
      <w:r>
        <w:t>augen</w:t>
      </w:r>
      <w:proofErr w:type="spellEnd"/>
      <w:r>
        <w:t xml:space="preserve">/ wie der </w:t>
      </w:r>
      <w:proofErr w:type="spellStart"/>
      <w:r>
        <w:t>theüwere</w:t>
      </w:r>
      <w:proofErr w:type="spellEnd"/>
      <w:r>
        <w:t xml:space="preserve"> leib </w:t>
      </w:r>
      <w:proofErr w:type="spellStart"/>
      <w:r>
        <w:t>vnseres</w:t>
      </w:r>
      <w:proofErr w:type="spellEnd"/>
      <w:r>
        <w:t xml:space="preserve"> Herrn Jesu Christi/ ist durch </w:t>
      </w:r>
      <w:proofErr w:type="spellStart"/>
      <w:r>
        <w:t>schmertzen</w:t>
      </w:r>
      <w:proofErr w:type="spellEnd"/>
      <w:r>
        <w:t xml:space="preserve"> des </w:t>
      </w:r>
      <w:proofErr w:type="spellStart"/>
      <w:r>
        <w:t>tods</w:t>
      </w:r>
      <w:proofErr w:type="spellEnd"/>
      <w:r>
        <w:t xml:space="preserve"> zerrissen worden. </w:t>
      </w:r>
      <w:proofErr w:type="spellStart"/>
      <w:r>
        <w:t>Dasz</w:t>
      </w:r>
      <w:proofErr w:type="spellEnd"/>
      <w:r>
        <w:t xml:space="preserve"> </w:t>
      </w:r>
      <w:proofErr w:type="spellStart"/>
      <w:r>
        <w:t>giessen</w:t>
      </w:r>
      <w:proofErr w:type="spellEnd"/>
      <w:r>
        <w:t xml:space="preserve"> des </w:t>
      </w:r>
      <w:proofErr w:type="spellStart"/>
      <w:r>
        <w:t>weins</w:t>
      </w:r>
      <w:proofErr w:type="spellEnd"/>
      <w:r>
        <w:t xml:space="preserve">/ die </w:t>
      </w:r>
      <w:proofErr w:type="spellStart"/>
      <w:r>
        <w:t>vergiessung</w:t>
      </w:r>
      <w:proofErr w:type="spellEnd"/>
      <w:r>
        <w:t xml:space="preserve"> seines </w:t>
      </w:r>
      <w:proofErr w:type="spellStart"/>
      <w:r>
        <w:t>bluts</w:t>
      </w:r>
      <w:proofErr w:type="spellEnd"/>
      <w:r>
        <w:t xml:space="preserve">. Der </w:t>
      </w:r>
      <w:proofErr w:type="spellStart"/>
      <w:r>
        <w:t>diener</w:t>
      </w:r>
      <w:proofErr w:type="spellEnd"/>
      <w:r>
        <w:t xml:space="preserve"> welcher </w:t>
      </w:r>
      <w:proofErr w:type="spellStart"/>
      <w:r>
        <w:t>vns</w:t>
      </w:r>
      <w:proofErr w:type="spellEnd"/>
      <w:r>
        <w:t xml:space="preserve"> das </w:t>
      </w:r>
      <w:proofErr w:type="spellStart"/>
      <w:r>
        <w:t>brot</w:t>
      </w:r>
      <w:proofErr w:type="spellEnd"/>
      <w:r>
        <w:t xml:space="preserve"> </w:t>
      </w:r>
      <w:proofErr w:type="spellStart"/>
      <w:r>
        <w:t>vnd</w:t>
      </w:r>
      <w:proofErr w:type="spellEnd"/>
      <w:r>
        <w:t xml:space="preserve"> den wein </w:t>
      </w:r>
      <w:proofErr w:type="spellStart"/>
      <w:r>
        <w:t>raicht</w:t>
      </w:r>
      <w:proofErr w:type="spellEnd"/>
      <w:r>
        <w:t xml:space="preserve">/ ist an statt </w:t>
      </w:r>
      <w:proofErr w:type="spellStart"/>
      <w:r>
        <w:t>vnsers</w:t>
      </w:r>
      <w:proofErr w:type="spellEnd"/>
      <w:r>
        <w:t xml:space="preserve"> Herrn Jesu Christi/ welcher </w:t>
      </w:r>
      <w:proofErr w:type="spellStart"/>
      <w:r>
        <w:t>vns</w:t>
      </w:r>
      <w:proofErr w:type="spellEnd"/>
      <w:r>
        <w:t xml:space="preserve"> sich selbst </w:t>
      </w:r>
      <w:proofErr w:type="spellStart"/>
      <w:r>
        <w:t>schenckt</w:t>
      </w:r>
      <w:proofErr w:type="spellEnd"/>
      <w:r>
        <w:t xml:space="preserve">. </w:t>
      </w:r>
      <w:proofErr w:type="spellStart"/>
      <w:r>
        <w:t>Dasz</w:t>
      </w:r>
      <w:proofErr w:type="spellEnd"/>
      <w:r>
        <w:t xml:space="preserve"> wir das </w:t>
      </w:r>
      <w:proofErr w:type="spellStart"/>
      <w:r>
        <w:t>brot</w:t>
      </w:r>
      <w:proofErr w:type="spellEnd"/>
      <w:r>
        <w:t xml:space="preserve"> </w:t>
      </w:r>
      <w:proofErr w:type="spellStart"/>
      <w:r>
        <w:t>vnd</w:t>
      </w:r>
      <w:proofErr w:type="spellEnd"/>
      <w:r>
        <w:t xml:space="preserve"> den wein </w:t>
      </w:r>
      <w:proofErr w:type="spellStart"/>
      <w:r>
        <w:t>nämen</w:t>
      </w:r>
      <w:proofErr w:type="spellEnd"/>
      <w:r>
        <w:t xml:space="preserve">/ </w:t>
      </w:r>
      <w:proofErr w:type="spellStart"/>
      <w:r>
        <w:t>ässen</w:t>
      </w:r>
      <w:proofErr w:type="spellEnd"/>
      <w:r>
        <w:t xml:space="preserve"> </w:t>
      </w:r>
      <w:proofErr w:type="spellStart"/>
      <w:r>
        <w:t>vnd</w:t>
      </w:r>
      <w:proofErr w:type="spellEnd"/>
      <w:r>
        <w:t xml:space="preserve"> </w:t>
      </w:r>
      <w:proofErr w:type="spellStart"/>
      <w:r>
        <w:t>trincken</w:t>
      </w:r>
      <w:proofErr w:type="spellEnd"/>
      <w:r>
        <w:t xml:space="preserve">: ist </w:t>
      </w:r>
      <w:proofErr w:type="spellStart"/>
      <w:r>
        <w:t>vns</w:t>
      </w:r>
      <w:proofErr w:type="spellEnd"/>
      <w:r>
        <w:t xml:space="preserve"> </w:t>
      </w:r>
      <w:proofErr w:type="spellStart"/>
      <w:r>
        <w:t>ain</w:t>
      </w:r>
      <w:proofErr w:type="spellEnd"/>
      <w:r>
        <w:t xml:space="preserve"> </w:t>
      </w:r>
      <w:proofErr w:type="spellStart"/>
      <w:r>
        <w:t>zeügnusz</w:t>
      </w:r>
      <w:proofErr w:type="spellEnd"/>
      <w:r>
        <w:t xml:space="preserve"> </w:t>
      </w:r>
      <w:proofErr w:type="spellStart"/>
      <w:r>
        <w:t>vnd</w:t>
      </w:r>
      <w:proofErr w:type="spellEnd"/>
      <w:r>
        <w:t xml:space="preserve"> </w:t>
      </w:r>
      <w:proofErr w:type="spellStart"/>
      <w:r>
        <w:t>sigill</w:t>
      </w:r>
      <w:proofErr w:type="spellEnd"/>
      <w:r>
        <w:t xml:space="preserve"> in </w:t>
      </w:r>
      <w:proofErr w:type="spellStart"/>
      <w:r>
        <w:t>vnseren</w:t>
      </w:r>
      <w:proofErr w:type="spellEnd"/>
      <w:r>
        <w:t xml:space="preserve"> </w:t>
      </w:r>
      <w:proofErr w:type="spellStart"/>
      <w:r>
        <w:t>hertzen</w:t>
      </w:r>
      <w:proofErr w:type="spellEnd"/>
      <w:r>
        <w:t xml:space="preserve">/ der </w:t>
      </w:r>
      <w:proofErr w:type="spellStart"/>
      <w:r>
        <w:t>verainigung</w:t>
      </w:r>
      <w:proofErr w:type="spellEnd"/>
      <w:r>
        <w:t xml:space="preserve"> die </w:t>
      </w:r>
      <w:proofErr w:type="spellStart"/>
      <w:r>
        <w:t>vnsere</w:t>
      </w:r>
      <w:proofErr w:type="spellEnd"/>
      <w:r>
        <w:t xml:space="preserve"> leib </w:t>
      </w:r>
      <w:proofErr w:type="spellStart"/>
      <w:r>
        <w:t>vnd</w:t>
      </w:r>
      <w:proofErr w:type="spellEnd"/>
      <w:r>
        <w:t xml:space="preserve"> </w:t>
      </w:r>
      <w:proofErr w:type="spellStart"/>
      <w:r>
        <w:t>seel</w:t>
      </w:r>
      <w:proofErr w:type="spellEnd"/>
      <w:r>
        <w:t xml:space="preserve"> mit </w:t>
      </w:r>
      <w:proofErr w:type="spellStart"/>
      <w:r>
        <w:t>vnserem</w:t>
      </w:r>
      <w:proofErr w:type="spellEnd"/>
      <w:r>
        <w:t xml:space="preserve"> Herrn Christo haben/ </w:t>
      </w:r>
      <w:proofErr w:type="spellStart"/>
      <w:r>
        <w:t>auff</w:t>
      </w:r>
      <w:proofErr w:type="spellEnd"/>
      <w:r>
        <w:t xml:space="preserve"> </w:t>
      </w:r>
      <w:proofErr w:type="spellStart"/>
      <w:r>
        <w:t>dasz</w:t>
      </w:r>
      <w:proofErr w:type="spellEnd"/>
      <w:r>
        <w:t xml:space="preserve"> wir </w:t>
      </w:r>
      <w:proofErr w:type="spellStart"/>
      <w:r>
        <w:t>jnen</w:t>
      </w:r>
      <w:proofErr w:type="spellEnd"/>
      <w:r>
        <w:t xml:space="preserve"> je </w:t>
      </w:r>
      <w:proofErr w:type="spellStart"/>
      <w:r>
        <w:t>lenger</w:t>
      </w:r>
      <w:proofErr w:type="spellEnd"/>
      <w:r>
        <w:t xml:space="preserve"> je mehr zu </w:t>
      </w:r>
      <w:proofErr w:type="spellStart"/>
      <w:r>
        <w:t>aigen</w:t>
      </w:r>
      <w:proofErr w:type="spellEnd"/>
      <w:r>
        <w:t xml:space="preserve"> bekommen/ mit allen seinen </w:t>
      </w:r>
      <w:proofErr w:type="spellStart"/>
      <w:r>
        <w:t>güteren</w:t>
      </w:r>
      <w:proofErr w:type="spellEnd"/>
      <w:r>
        <w:t xml:space="preserve"> zum ewigen leben. </w:t>
      </w:r>
      <w:proofErr w:type="spellStart"/>
      <w:r>
        <w:t>Vnd</w:t>
      </w:r>
      <w:proofErr w:type="spellEnd"/>
      <w:r>
        <w:t xml:space="preserve"> solches nicht mit den </w:t>
      </w:r>
      <w:proofErr w:type="spellStart"/>
      <w:r>
        <w:t>zänen</w:t>
      </w:r>
      <w:proofErr w:type="spellEnd"/>
      <w:r>
        <w:t xml:space="preserve">/ oder mit dem </w:t>
      </w:r>
      <w:proofErr w:type="spellStart"/>
      <w:r>
        <w:t>mund</w:t>
      </w:r>
      <w:proofErr w:type="spellEnd"/>
      <w:r>
        <w:t xml:space="preserve">/ </w:t>
      </w:r>
      <w:proofErr w:type="spellStart"/>
      <w:r>
        <w:t>sonder</w:t>
      </w:r>
      <w:proofErr w:type="spellEnd"/>
      <w:r>
        <w:t xml:space="preserve"> mit </w:t>
      </w:r>
      <w:proofErr w:type="spellStart"/>
      <w:r>
        <w:t>ainem</w:t>
      </w:r>
      <w:proofErr w:type="spellEnd"/>
      <w:r>
        <w:t xml:space="preserve"> waren lebendigen glauben/ welcher </w:t>
      </w:r>
      <w:proofErr w:type="spellStart"/>
      <w:r>
        <w:t>vns</w:t>
      </w:r>
      <w:proofErr w:type="spellEnd"/>
      <w:r>
        <w:t xml:space="preserve"> </w:t>
      </w:r>
      <w:proofErr w:type="spellStart"/>
      <w:r>
        <w:t>bisz</w:t>
      </w:r>
      <w:proofErr w:type="spellEnd"/>
      <w:r>
        <w:t xml:space="preserve"> in </w:t>
      </w:r>
      <w:proofErr w:type="spellStart"/>
      <w:r>
        <w:t>himmel</w:t>
      </w:r>
      <w:proofErr w:type="spellEnd"/>
      <w:r>
        <w:t xml:space="preserve"> erhebt/ </w:t>
      </w:r>
      <w:proofErr w:type="spellStart"/>
      <w:r>
        <w:t>auff</w:t>
      </w:r>
      <w:proofErr w:type="spellEnd"/>
      <w:r>
        <w:t xml:space="preserve"> </w:t>
      </w:r>
      <w:proofErr w:type="spellStart"/>
      <w:r>
        <w:t>dasz</w:t>
      </w:r>
      <w:proofErr w:type="spellEnd"/>
      <w:r>
        <w:t xml:space="preserve"> wir </w:t>
      </w:r>
      <w:proofErr w:type="spellStart"/>
      <w:r>
        <w:t>jnen</w:t>
      </w:r>
      <w:proofErr w:type="spellEnd"/>
      <w:r>
        <w:t xml:space="preserve"> da </w:t>
      </w:r>
      <w:proofErr w:type="spellStart"/>
      <w:r>
        <w:t>ergreiffen</w:t>
      </w:r>
      <w:proofErr w:type="spellEnd"/>
      <w:r>
        <w:t xml:space="preserve">/ </w:t>
      </w:r>
      <w:proofErr w:type="spellStart"/>
      <w:r>
        <w:t>vnd</w:t>
      </w:r>
      <w:proofErr w:type="spellEnd"/>
      <w:r>
        <w:t xml:space="preserve"> fassen </w:t>
      </w:r>
      <w:proofErr w:type="spellStart"/>
      <w:r>
        <w:t>gaistlicher</w:t>
      </w:r>
      <w:proofErr w:type="spellEnd"/>
      <w:r>
        <w:t xml:space="preserve"> weise/ jedoch </w:t>
      </w:r>
      <w:proofErr w:type="spellStart"/>
      <w:r>
        <w:t>warhafftiglich</w:t>
      </w:r>
      <w:proofErr w:type="spellEnd"/>
      <w:r>
        <w:t xml:space="preserve">: Ja eben den Christum/ welcher </w:t>
      </w:r>
      <w:proofErr w:type="spellStart"/>
      <w:r>
        <w:t>vns</w:t>
      </w:r>
      <w:proofErr w:type="spellEnd"/>
      <w:r>
        <w:t xml:space="preserve"> </w:t>
      </w:r>
      <w:proofErr w:type="spellStart"/>
      <w:r>
        <w:t>ains</w:t>
      </w:r>
      <w:proofErr w:type="spellEnd"/>
      <w:r>
        <w:t xml:space="preserve"> speise ist zum ewigen leben: gleich wie das </w:t>
      </w:r>
      <w:proofErr w:type="spellStart"/>
      <w:r>
        <w:t>brot</w:t>
      </w:r>
      <w:proofErr w:type="spellEnd"/>
      <w:r>
        <w:t xml:space="preserve"> </w:t>
      </w:r>
      <w:proofErr w:type="spellStart"/>
      <w:r>
        <w:t>vnd</w:t>
      </w:r>
      <w:proofErr w:type="spellEnd"/>
      <w:r>
        <w:t xml:space="preserve"> der wein leiblich </w:t>
      </w:r>
      <w:proofErr w:type="spellStart"/>
      <w:r>
        <w:t>vnd</w:t>
      </w:r>
      <w:proofErr w:type="spellEnd"/>
      <w:r>
        <w:t xml:space="preserve"> sichtbarlich </w:t>
      </w:r>
      <w:proofErr w:type="spellStart"/>
      <w:r>
        <w:t>entpfahen</w:t>
      </w:r>
      <w:proofErr w:type="spellEnd"/>
      <w:r>
        <w:t xml:space="preserve">/ </w:t>
      </w:r>
      <w:proofErr w:type="spellStart"/>
      <w:r>
        <w:t>vns</w:t>
      </w:r>
      <w:proofErr w:type="spellEnd"/>
      <w:r>
        <w:t xml:space="preserve"> </w:t>
      </w:r>
      <w:proofErr w:type="spellStart"/>
      <w:r>
        <w:t>erhelt</w:t>
      </w:r>
      <w:proofErr w:type="spellEnd"/>
      <w:r>
        <w:t xml:space="preserve"> in </w:t>
      </w:r>
      <w:proofErr w:type="spellStart"/>
      <w:r>
        <w:t>disem</w:t>
      </w:r>
      <w:proofErr w:type="spellEnd"/>
      <w:r>
        <w:t xml:space="preserve"> zeitlichen leben: Denn wir daran </w:t>
      </w:r>
      <w:proofErr w:type="spellStart"/>
      <w:r>
        <w:t>kain</w:t>
      </w:r>
      <w:proofErr w:type="spellEnd"/>
      <w:r>
        <w:t xml:space="preserve"> </w:t>
      </w:r>
      <w:proofErr w:type="spellStart"/>
      <w:r>
        <w:t>zweiffel</w:t>
      </w:r>
      <w:proofErr w:type="spellEnd"/>
      <w:r>
        <w:t xml:space="preserve"> tragen/ </w:t>
      </w:r>
      <w:proofErr w:type="spellStart"/>
      <w:r>
        <w:t>dasz</w:t>
      </w:r>
      <w:proofErr w:type="spellEnd"/>
      <w:r>
        <w:t xml:space="preserve"> Gott erfülle das </w:t>
      </w:r>
      <w:proofErr w:type="spellStart"/>
      <w:r>
        <w:t>jenige</w:t>
      </w:r>
      <w:proofErr w:type="spellEnd"/>
      <w:r>
        <w:t xml:space="preserve"> so er </w:t>
      </w:r>
      <w:proofErr w:type="spellStart"/>
      <w:r>
        <w:t>vns</w:t>
      </w:r>
      <w:proofErr w:type="spellEnd"/>
      <w:r>
        <w:t xml:space="preserve"> in seinem Wort zusagt/ </w:t>
      </w:r>
      <w:proofErr w:type="spellStart"/>
      <w:r>
        <w:t>vnd</w:t>
      </w:r>
      <w:proofErr w:type="spellEnd"/>
      <w:r>
        <w:t xml:space="preserve"> in seinen Sacramenten allen gläubigen </w:t>
      </w:r>
      <w:proofErr w:type="spellStart"/>
      <w:r>
        <w:t>darraicht</w:t>
      </w:r>
      <w:proofErr w:type="spellEnd"/>
      <w:r>
        <w:t xml:space="preserve">. </w:t>
      </w:r>
    </w:p>
    <w:p w14:paraId="46B79E03" w14:textId="77777777" w:rsidR="009F6184" w:rsidRDefault="009F6184" w:rsidP="009F6184">
      <w:pPr>
        <w:pStyle w:val="berschrift2"/>
      </w:pPr>
      <w:r>
        <w:t>XXXII</w:t>
      </w:r>
    </w:p>
    <w:p w14:paraId="0D35A179" w14:textId="77777777" w:rsidR="009F6184" w:rsidRDefault="009F6184" w:rsidP="009F6184">
      <w:pPr>
        <w:pStyle w:val="StandardWeb"/>
      </w:pPr>
      <w:r>
        <w:t xml:space="preserve">Der ander nutz des </w:t>
      </w:r>
      <w:proofErr w:type="spellStart"/>
      <w:r>
        <w:t>hailigen</w:t>
      </w:r>
      <w:proofErr w:type="spellEnd"/>
      <w:r>
        <w:t xml:space="preserve"> </w:t>
      </w:r>
      <w:proofErr w:type="spellStart"/>
      <w:r>
        <w:t>Abentmals</w:t>
      </w:r>
      <w:proofErr w:type="spellEnd"/>
      <w:r>
        <w:t xml:space="preserve"> ist/ </w:t>
      </w:r>
      <w:proofErr w:type="spellStart"/>
      <w:r>
        <w:t>dasz</w:t>
      </w:r>
      <w:proofErr w:type="spellEnd"/>
      <w:r>
        <w:t xml:space="preserve"> wir </w:t>
      </w:r>
      <w:proofErr w:type="spellStart"/>
      <w:r>
        <w:t>mitainander</w:t>
      </w:r>
      <w:proofErr w:type="spellEnd"/>
      <w:r>
        <w:t xml:space="preserve"> verbunden </w:t>
      </w:r>
      <w:proofErr w:type="spellStart"/>
      <w:r>
        <w:t>vnd</w:t>
      </w:r>
      <w:proofErr w:type="spellEnd"/>
      <w:r>
        <w:t xml:space="preserve"> </w:t>
      </w:r>
      <w:proofErr w:type="spellStart"/>
      <w:r>
        <w:t>verainiget</w:t>
      </w:r>
      <w:proofErr w:type="spellEnd"/>
      <w:r>
        <w:t xml:space="preserve"> werden/ gleich wie </w:t>
      </w:r>
      <w:proofErr w:type="spellStart"/>
      <w:r>
        <w:t>glieder</w:t>
      </w:r>
      <w:proofErr w:type="spellEnd"/>
      <w:r>
        <w:t xml:space="preserve"> </w:t>
      </w:r>
      <w:proofErr w:type="spellStart"/>
      <w:r>
        <w:t>ainse</w:t>
      </w:r>
      <w:proofErr w:type="spellEnd"/>
      <w:r>
        <w:t xml:space="preserve"> </w:t>
      </w:r>
      <w:proofErr w:type="spellStart"/>
      <w:r>
        <w:t>leibs</w:t>
      </w:r>
      <w:proofErr w:type="spellEnd"/>
      <w:r>
        <w:t xml:space="preserve">. Dieweil wir </w:t>
      </w:r>
      <w:proofErr w:type="spellStart"/>
      <w:r>
        <w:t>ässen</w:t>
      </w:r>
      <w:proofErr w:type="spellEnd"/>
      <w:r>
        <w:t xml:space="preserve"> von </w:t>
      </w:r>
      <w:proofErr w:type="spellStart"/>
      <w:r>
        <w:t>ainem</w:t>
      </w:r>
      <w:proofErr w:type="spellEnd"/>
      <w:r>
        <w:t xml:space="preserve"> </w:t>
      </w:r>
      <w:proofErr w:type="spellStart"/>
      <w:r>
        <w:t>brot</w:t>
      </w:r>
      <w:proofErr w:type="spellEnd"/>
      <w:r>
        <w:t xml:space="preserve">: welches von </w:t>
      </w:r>
      <w:proofErr w:type="spellStart"/>
      <w:r>
        <w:t>vilen</w:t>
      </w:r>
      <w:proofErr w:type="spellEnd"/>
      <w:r>
        <w:t xml:space="preserve"> </w:t>
      </w:r>
      <w:proofErr w:type="spellStart"/>
      <w:r>
        <w:t>körnlein</w:t>
      </w:r>
      <w:proofErr w:type="spellEnd"/>
      <w:r>
        <w:t xml:space="preserve">/ </w:t>
      </w:r>
      <w:proofErr w:type="spellStart"/>
      <w:r>
        <w:t>vnd</w:t>
      </w:r>
      <w:proofErr w:type="spellEnd"/>
      <w:r>
        <w:t xml:space="preserve"> </w:t>
      </w:r>
      <w:proofErr w:type="spellStart"/>
      <w:r>
        <w:t>trincken</w:t>
      </w:r>
      <w:proofErr w:type="spellEnd"/>
      <w:r>
        <w:t xml:space="preserve"> von </w:t>
      </w:r>
      <w:proofErr w:type="spellStart"/>
      <w:r>
        <w:t>ainem</w:t>
      </w:r>
      <w:proofErr w:type="spellEnd"/>
      <w:r>
        <w:t xml:space="preserve"> wein/ welcher von </w:t>
      </w:r>
      <w:proofErr w:type="spellStart"/>
      <w:r>
        <w:t>vilen</w:t>
      </w:r>
      <w:proofErr w:type="spellEnd"/>
      <w:r>
        <w:t xml:space="preserve"> </w:t>
      </w:r>
      <w:proofErr w:type="spellStart"/>
      <w:r>
        <w:t>draubenbären</w:t>
      </w:r>
      <w:proofErr w:type="spellEnd"/>
      <w:r>
        <w:t xml:space="preserve"> gemachet ist/ </w:t>
      </w:r>
      <w:proofErr w:type="spellStart"/>
      <w:r>
        <w:t>dasz</w:t>
      </w:r>
      <w:proofErr w:type="spellEnd"/>
      <w:r>
        <w:t xml:space="preserve"> wir alle an </w:t>
      </w:r>
      <w:proofErr w:type="spellStart"/>
      <w:r>
        <w:t>ainen</w:t>
      </w:r>
      <w:proofErr w:type="spellEnd"/>
      <w:r>
        <w:t xml:space="preserve"> Herren Jesu Christo </w:t>
      </w:r>
      <w:proofErr w:type="spellStart"/>
      <w:r>
        <w:t>thail</w:t>
      </w:r>
      <w:proofErr w:type="spellEnd"/>
      <w:r>
        <w:t xml:space="preserve"> haben. </w:t>
      </w:r>
    </w:p>
    <w:p w14:paraId="5D806444" w14:textId="77777777" w:rsidR="009F6184" w:rsidRDefault="009F6184" w:rsidP="009F6184">
      <w:pPr>
        <w:pStyle w:val="berschrift2"/>
      </w:pPr>
      <w:r>
        <w:t>XXXIII.</w:t>
      </w:r>
    </w:p>
    <w:p w14:paraId="21935F38" w14:textId="77777777" w:rsidR="009F6184" w:rsidRDefault="009F6184" w:rsidP="009F6184">
      <w:pPr>
        <w:pStyle w:val="StandardWeb"/>
      </w:pPr>
      <w:proofErr w:type="spellStart"/>
      <w:r>
        <w:t>Vnd</w:t>
      </w:r>
      <w:proofErr w:type="spellEnd"/>
      <w:r>
        <w:t xml:space="preserve"> gleich wie wir von tag zu tag müssen </w:t>
      </w:r>
      <w:proofErr w:type="spellStart"/>
      <w:r>
        <w:t>ässen</w:t>
      </w:r>
      <w:proofErr w:type="spellEnd"/>
      <w:r>
        <w:t xml:space="preserve">/ </w:t>
      </w:r>
      <w:proofErr w:type="spellStart"/>
      <w:r>
        <w:t>disz</w:t>
      </w:r>
      <w:proofErr w:type="spellEnd"/>
      <w:r>
        <w:t xml:space="preserve"> zeitlich leben </w:t>
      </w:r>
      <w:proofErr w:type="spellStart"/>
      <w:r>
        <w:t>zuerhalten</w:t>
      </w:r>
      <w:proofErr w:type="spellEnd"/>
      <w:r>
        <w:t xml:space="preserve">: also ist es </w:t>
      </w:r>
      <w:proofErr w:type="spellStart"/>
      <w:r>
        <w:t>vns</w:t>
      </w:r>
      <w:proofErr w:type="spellEnd"/>
      <w:r>
        <w:t xml:space="preserve"> auch vonnöten/ </w:t>
      </w:r>
      <w:proofErr w:type="spellStart"/>
      <w:r>
        <w:t>dasz</w:t>
      </w:r>
      <w:proofErr w:type="spellEnd"/>
      <w:r>
        <w:t xml:space="preserve"> wir </w:t>
      </w:r>
      <w:proofErr w:type="spellStart"/>
      <w:r>
        <w:t>vns</w:t>
      </w:r>
      <w:proofErr w:type="spellEnd"/>
      <w:r>
        <w:t xml:space="preserve"> zu </w:t>
      </w:r>
      <w:proofErr w:type="spellStart"/>
      <w:r>
        <w:t>diser</w:t>
      </w:r>
      <w:proofErr w:type="spellEnd"/>
      <w:r>
        <w:t xml:space="preserve"> </w:t>
      </w:r>
      <w:proofErr w:type="spellStart"/>
      <w:r>
        <w:t>gaistlichen</w:t>
      </w:r>
      <w:proofErr w:type="spellEnd"/>
      <w:r>
        <w:t xml:space="preserve"> </w:t>
      </w:r>
      <w:proofErr w:type="spellStart"/>
      <w:r>
        <w:t>malzeit</w:t>
      </w:r>
      <w:proofErr w:type="spellEnd"/>
      <w:r>
        <w:t xml:space="preserve"> verfügen/ so </w:t>
      </w:r>
      <w:proofErr w:type="spellStart"/>
      <w:r>
        <w:t>offt</w:t>
      </w:r>
      <w:proofErr w:type="spellEnd"/>
      <w:r>
        <w:t xml:space="preserve"> es </w:t>
      </w:r>
      <w:proofErr w:type="spellStart"/>
      <w:r>
        <w:t>jmmer</w:t>
      </w:r>
      <w:proofErr w:type="spellEnd"/>
      <w:r>
        <w:t xml:space="preserve"> möglich: Welches mit der </w:t>
      </w:r>
      <w:proofErr w:type="spellStart"/>
      <w:r>
        <w:t>hailigen</w:t>
      </w:r>
      <w:proofErr w:type="spellEnd"/>
      <w:r>
        <w:t xml:space="preserve"> </w:t>
      </w:r>
      <w:proofErr w:type="spellStart"/>
      <w:r>
        <w:t>Tauff</w:t>
      </w:r>
      <w:proofErr w:type="spellEnd"/>
      <w:r>
        <w:t xml:space="preserve"> </w:t>
      </w:r>
      <w:proofErr w:type="spellStart"/>
      <w:r>
        <w:t>nit</w:t>
      </w:r>
      <w:proofErr w:type="spellEnd"/>
      <w:r>
        <w:t xml:space="preserve"> geschehen solle/ denn es damit gnug ist/ </w:t>
      </w:r>
      <w:proofErr w:type="spellStart"/>
      <w:r>
        <w:t>dasz</w:t>
      </w:r>
      <w:proofErr w:type="spellEnd"/>
      <w:r>
        <w:t xml:space="preserve"> wir </w:t>
      </w:r>
      <w:proofErr w:type="spellStart"/>
      <w:r>
        <w:t>ainmal</w:t>
      </w:r>
      <w:proofErr w:type="spellEnd"/>
      <w:r>
        <w:t xml:space="preserve"> in die Christliche Kirche </w:t>
      </w:r>
      <w:proofErr w:type="spellStart"/>
      <w:r>
        <w:t>auffgenommen</w:t>
      </w:r>
      <w:proofErr w:type="spellEnd"/>
      <w:r>
        <w:t xml:space="preserve"> werden/ fort/ </w:t>
      </w:r>
      <w:proofErr w:type="spellStart"/>
      <w:r>
        <w:t>jmmer</w:t>
      </w:r>
      <w:proofErr w:type="spellEnd"/>
      <w:r>
        <w:t xml:space="preserve"> </w:t>
      </w:r>
      <w:proofErr w:type="spellStart"/>
      <w:r>
        <w:t>vnd</w:t>
      </w:r>
      <w:proofErr w:type="spellEnd"/>
      <w:r>
        <w:t xml:space="preserve"> ewiglich darinnen zubleiben. Zu dem auch/ dieweil es vonnöten/ </w:t>
      </w:r>
      <w:proofErr w:type="spellStart"/>
      <w:r>
        <w:t>dasz</w:t>
      </w:r>
      <w:proofErr w:type="spellEnd"/>
      <w:r>
        <w:t xml:space="preserve"> in des Herren </w:t>
      </w:r>
      <w:proofErr w:type="spellStart"/>
      <w:r>
        <w:t>Abentmal</w:t>
      </w:r>
      <w:proofErr w:type="spellEnd"/>
      <w:r>
        <w:t xml:space="preserve"> sich </w:t>
      </w:r>
      <w:proofErr w:type="spellStart"/>
      <w:r>
        <w:t>ain</w:t>
      </w:r>
      <w:proofErr w:type="spellEnd"/>
      <w:r>
        <w:t xml:space="preserve"> jeder in </w:t>
      </w:r>
      <w:proofErr w:type="spellStart"/>
      <w:r>
        <w:t>sonderhait</w:t>
      </w:r>
      <w:proofErr w:type="spellEnd"/>
      <w:r>
        <w:t xml:space="preserve"> prüfe/ </w:t>
      </w:r>
      <w:proofErr w:type="spellStart"/>
      <w:r>
        <w:t>vnd</w:t>
      </w:r>
      <w:proofErr w:type="spellEnd"/>
      <w:r>
        <w:t xml:space="preserve"> verkündige den </w:t>
      </w:r>
      <w:proofErr w:type="spellStart"/>
      <w:r>
        <w:t>tod</w:t>
      </w:r>
      <w:proofErr w:type="spellEnd"/>
      <w:r>
        <w:t xml:space="preserve"> des Herren/ das ist/ </w:t>
      </w:r>
      <w:proofErr w:type="spellStart"/>
      <w:r>
        <w:t>offentlich</w:t>
      </w:r>
      <w:proofErr w:type="spellEnd"/>
      <w:r>
        <w:t xml:space="preserve"> mit </w:t>
      </w:r>
      <w:proofErr w:type="spellStart"/>
      <w:r>
        <w:t>dancksagung</w:t>
      </w:r>
      <w:proofErr w:type="spellEnd"/>
      <w:r>
        <w:t xml:space="preserve"> in dem </w:t>
      </w:r>
      <w:proofErr w:type="spellStart"/>
      <w:r>
        <w:t>Abentmal</w:t>
      </w:r>
      <w:proofErr w:type="spellEnd"/>
      <w:r>
        <w:t xml:space="preserve"> </w:t>
      </w:r>
      <w:proofErr w:type="spellStart"/>
      <w:r>
        <w:t>bezeüge</w:t>
      </w:r>
      <w:proofErr w:type="spellEnd"/>
      <w:r>
        <w:t xml:space="preserve">/ </w:t>
      </w:r>
      <w:proofErr w:type="spellStart"/>
      <w:r>
        <w:t>dasz</w:t>
      </w:r>
      <w:proofErr w:type="spellEnd"/>
      <w:r>
        <w:t xml:space="preserve"> auch </w:t>
      </w:r>
      <w:proofErr w:type="spellStart"/>
      <w:r>
        <w:t>jme</w:t>
      </w:r>
      <w:proofErr w:type="spellEnd"/>
      <w:r>
        <w:t xml:space="preserve"> Christus zu gut gestorben sei: so ist offenbar gnug/ </w:t>
      </w:r>
      <w:proofErr w:type="spellStart"/>
      <w:r>
        <w:t>dasz</w:t>
      </w:r>
      <w:proofErr w:type="spellEnd"/>
      <w:r>
        <w:t xml:space="preserve"> das </w:t>
      </w:r>
      <w:proofErr w:type="spellStart"/>
      <w:r>
        <w:t>Abentmal</w:t>
      </w:r>
      <w:proofErr w:type="spellEnd"/>
      <w:r>
        <w:t xml:space="preserve"> denen </w:t>
      </w:r>
      <w:proofErr w:type="spellStart"/>
      <w:r>
        <w:t>zuniessen</w:t>
      </w:r>
      <w:proofErr w:type="spellEnd"/>
      <w:r>
        <w:t xml:space="preserve"> nicht </w:t>
      </w:r>
      <w:proofErr w:type="spellStart"/>
      <w:r>
        <w:t>gebüret</w:t>
      </w:r>
      <w:proofErr w:type="spellEnd"/>
      <w:r>
        <w:t xml:space="preserve">/ welche </w:t>
      </w:r>
      <w:proofErr w:type="spellStart"/>
      <w:r>
        <w:t>dises</w:t>
      </w:r>
      <w:proofErr w:type="spellEnd"/>
      <w:r>
        <w:t xml:space="preserve"> </w:t>
      </w:r>
      <w:proofErr w:type="spellStart"/>
      <w:r>
        <w:t>zuthun</w:t>
      </w:r>
      <w:proofErr w:type="spellEnd"/>
      <w:r>
        <w:t xml:space="preserve"> </w:t>
      </w:r>
      <w:proofErr w:type="spellStart"/>
      <w:r>
        <w:t>nit</w:t>
      </w:r>
      <w:proofErr w:type="spellEnd"/>
      <w:r>
        <w:t xml:space="preserve"> geschickt sind: als nämlich die </w:t>
      </w:r>
      <w:proofErr w:type="spellStart"/>
      <w:r>
        <w:t>klaine</w:t>
      </w:r>
      <w:proofErr w:type="spellEnd"/>
      <w:r>
        <w:t xml:space="preserve"> </w:t>
      </w:r>
      <w:proofErr w:type="spellStart"/>
      <w:r>
        <w:t>vnmündige</w:t>
      </w:r>
      <w:proofErr w:type="spellEnd"/>
      <w:r>
        <w:t xml:space="preserve"> </w:t>
      </w:r>
      <w:proofErr w:type="spellStart"/>
      <w:r>
        <w:t>kindlin</w:t>
      </w:r>
      <w:proofErr w:type="spellEnd"/>
      <w:r>
        <w:t xml:space="preserve">/ welche doch nichts destoweniger </w:t>
      </w:r>
      <w:proofErr w:type="spellStart"/>
      <w:r>
        <w:t>sälig</w:t>
      </w:r>
      <w:proofErr w:type="spellEnd"/>
      <w:r>
        <w:t xml:space="preserve"> können werden/ dieweil sie mit </w:t>
      </w:r>
      <w:proofErr w:type="spellStart"/>
      <w:r>
        <w:t>jren</w:t>
      </w:r>
      <w:proofErr w:type="spellEnd"/>
      <w:r>
        <w:t xml:space="preserve"> älteren in dem </w:t>
      </w:r>
      <w:proofErr w:type="spellStart"/>
      <w:r>
        <w:t>bund</w:t>
      </w:r>
      <w:proofErr w:type="spellEnd"/>
      <w:r>
        <w:t xml:space="preserve"> der </w:t>
      </w:r>
      <w:proofErr w:type="spellStart"/>
      <w:r>
        <w:t>säligkait</w:t>
      </w:r>
      <w:proofErr w:type="spellEnd"/>
      <w:r>
        <w:t xml:space="preserve"> begriffen sind/ also </w:t>
      </w:r>
      <w:proofErr w:type="spellStart"/>
      <w:r>
        <w:t>gebürets</w:t>
      </w:r>
      <w:proofErr w:type="spellEnd"/>
      <w:r>
        <w:t xml:space="preserve"> auch denen </w:t>
      </w:r>
      <w:proofErr w:type="spellStart"/>
      <w:r>
        <w:t>nit</w:t>
      </w:r>
      <w:proofErr w:type="spellEnd"/>
      <w:r>
        <w:t xml:space="preserve">/ welche im Christlichen glauben </w:t>
      </w:r>
      <w:proofErr w:type="spellStart"/>
      <w:r>
        <w:t>nit</w:t>
      </w:r>
      <w:proofErr w:type="spellEnd"/>
      <w:r>
        <w:t xml:space="preserve"> </w:t>
      </w:r>
      <w:proofErr w:type="spellStart"/>
      <w:r>
        <w:t>vnderwisen</w:t>
      </w:r>
      <w:proofErr w:type="spellEnd"/>
      <w:r>
        <w:t xml:space="preserve"> sein/ oder darinnen </w:t>
      </w:r>
      <w:proofErr w:type="spellStart"/>
      <w:r>
        <w:t>souil</w:t>
      </w:r>
      <w:proofErr w:type="spellEnd"/>
      <w:r>
        <w:t xml:space="preserve"> </w:t>
      </w:r>
      <w:proofErr w:type="spellStart"/>
      <w:r>
        <w:t>nichtgelehrnet</w:t>
      </w:r>
      <w:proofErr w:type="spellEnd"/>
      <w:r>
        <w:t xml:space="preserve">/ </w:t>
      </w:r>
      <w:proofErr w:type="spellStart"/>
      <w:r>
        <w:t>dasz</w:t>
      </w:r>
      <w:proofErr w:type="spellEnd"/>
      <w:r>
        <w:t xml:space="preserve"> sie </w:t>
      </w:r>
      <w:proofErr w:type="spellStart"/>
      <w:r>
        <w:t>jres</w:t>
      </w:r>
      <w:proofErr w:type="spellEnd"/>
      <w:r>
        <w:t xml:space="preserve"> </w:t>
      </w:r>
      <w:proofErr w:type="spellStart"/>
      <w:r>
        <w:t>glaubens</w:t>
      </w:r>
      <w:proofErr w:type="spellEnd"/>
      <w:r>
        <w:t xml:space="preserve"> können </w:t>
      </w:r>
      <w:proofErr w:type="spellStart"/>
      <w:r>
        <w:t>bekanntnusz</w:t>
      </w:r>
      <w:proofErr w:type="spellEnd"/>
      <w:r>
        <w:t xml:space="preserve"> thun. Noch auch denen/ welche im offenen Bann sind/ das ist/ die durch </w:t>
      </w:r>
      <w:proofErr w:type="spellStart"/>
      <w:r>
        <w:t>ain</w:t>
      </w:r>
      <w:proofErr w:type="spellEnd"/>
      <w:r>
        <w:t xml:space="preserve"> </w:t>
      </w:r>
      <w:proofErr w:type="spellStart"/>
      <w:r>
        <w:t>rechtmeszig</w:t>
      </w:r>
      <w:proofErr w:type="spellEnd"/>
      <w:r>
        <w:t xml:space="preserve"> </w:t>
      </w:r>
      <w:proofErr w:type="spellStart"/>
      <w:r>
        <w:t>vrtail</w:t>
      </w:r>
      <w:proofErr w:type="spellEnd"/>
      <w:r>
        <w:t xml:space="preserve"> der </w:t>
      </w:r>
      <w:proofErr w:type="spellStart"/>
      <w:r>
        <w:t>kirchen</w:t>
      </w:r>
      <w:proofErr w:type="spellEnd"/>
      <w:r>
        <w:t xml:space="preserve">/ </w:t>
      </w:r>
      <w:proofErr w:type="spellStart"/>
      <w:r>
        <w:t>ausz</w:t>
      </w:r>
      <w:proofErr w:type="spellEnd"/>
      <w:r>
        <w:t xml:space="preserve"> der </w:t>
      </w:r>
      <w:proofErr w:type="spellStart"/>
      <w:r>
        <w:t>gemainschafft</w:t>
      </w:r>
      <w:proofErr w:type="spellEnd"/>
      <w:r>
        <w:t xml:space="preserve"> </w:t>
      </w:r>
      <w:proofErr w:type="spellStart"/>
      <w:r>
        <w:t>vnd</w:t>
      </w:r>
      <w:proofErr w:type="spellEnd"/>
      <w:r>
        <w:t xml:space="preserve"> gesellschafft der gläubigen </w:t>
      </w:r>
      <w:proofErr w:type="spellStart"/>
      <w:r>
        <w:t>auszgeschlossen</w:t>
      </w:r>
      <w:proofErr w:type="spellEnd"/>
      <w:r>
        <w:t xml:space="preserve"> sind. </w:t>
      </w:r>
    </w:p>
    <w:p w14:paraId="2DB8AB01" w14:textId="0513140A" w:rsidR="009F6184" w:rsidRDefault="009F6184" w:rsidP="009F6184">
      <w:pPr>
        <w:pStyle w:val="berschrift2"/>
      </w:pPr>
      <w:r>
        <w:t>XXXIII.</w:t>
      </w:r>
      <w:r>
        <w:rPr>
          <w:rStyle w:val="Endnotenzeichen"/>
        </w:rPr>
        <w:endnoteReference w:id="2"/>
      </w:r>
    </w:p>
    <w:p w14:paraId="20852007" w14:textId="06DA704E" w:rsidR="009F6184" w:rsidRDefault="009F6184" w:rsidP="009F6184">
      <w:pPr>
        <w:pStyle w:val="StandardWeb"/>
      </w:pPr>
      <w:proofErr w:type="spellStart"/>
      <w:r>
        <w:t>Disz</w:t>
      </w:r>
      <w:proofErr w:type="spellEnd"/>
      <w:r>
        <w:t xml:space="preserve"> ist in summa der </w:t>
      </w:r>
      <w:proofErr w:type="spellStart"/>
      <w:r>
        <w:t>gantz</w:t>
      </w:r>
      <w:proofErr w:type="spellEnd"/>
      <w:r>
        <w:t xml:space="preserve"> </w:t>
      </w:r>
      <w:proofErr w:type="spellStart"/>
      <w:r>
        <w:t>innhalt</w:t>
      </w:r>
      <w:proofErr w:type="spellEnd"/>
      <w:r>
        <w:t xml:space="preserve"> der lehr von </w:t>
      </w:r>
      <w:proofErr w:type="spellStart"/>
      <w:r>
        <w:t>vnserer</w:t>
      </w:r>
      <w:proofErr w:type="spellEnd"/>
      <w:r>
        <w:t xml:space="preserve"> </w:t>
      </w:r>
      <w:proofErr w:type="spellStart"/>
      <w:r>
        <w:t>sälikait</w:t>
      </w:r>
      <w:proofErr w:type="spellEnd"/>
      <w:r>
        <w:t xml:space="preserve">/ welche wir haben durch den </w:t>
      </w:r>
      <w:proofErr w:type="spellStart"/>
      <w:r>
        <w:t>ainigen</w:t>
      </w:r>
      <w:proofErr w:type="spellEnd"/>
      <w:r>
        <w:t xml:space="preserve"> Herrn Jesum Christum vermittels </w:t>
      </w:r>
      <w:proofErr w:type="spellStart"/>
      <w:r>
        <w:t>vnsers</w:t>
      </w:r>
      <w:proofErr w:type="spellEnd"/>
      <w:r>
        <w:t xml:space="preserve"> </w:t>
      </w:r>
      <w:proofErr w:type="spellStart"/>
      <w:r>
        <w:t>glaubens</w:t>
      </w:r>
      <w:proofErr w:type="spellEnd"/>
      <w:r>
        <w:t xml:space="preserve">. </w:t>
      </w:r>
      <w:proofErr w:type="spellStart"/>
      <w:r>
        <w:t>Vnd</w:t>
      </w:r>
      <w:proofErr w:type="spellEnd"/>
      <w:r>
        <w:t xml:space="preserve"> ein jeder der </w:t>
      </w:r>
      <w:proofErr w:type="spellStart"/>
      <w:r>
        <w:t>dise</w:t>
      </w:r>
      <w:proofErr w:type="spellEnd"/>
      <w:r>
        <w:t xml:space="preserve"> lehr annimmt (welches doch nicht geschehen </w:t>
      </w:r>
      <w:proofErr w:type="spellStart"/>
      <w:r>
        <w:t>kan</w:t>
      </w:r>
      <w:proofErr w:type="spellEnd"/>
      <w:r>
        <w:t xml:space="preserve">/ denn da sie </w:t>
      </w:r>
      <w:proofErr w:type="spellStart"/>
      <w:r>
        <w:t>treüwlich</w:t>
      </w:r>
      <w:proofErr w:type="spellEnd"/>
      <w:r>
        <w:t xml:space="preserve"> </w:t>
      </w:r>
      <w:proofErr w:type="spellStart"/>
      <w:r>
        <w:t>gepreigt</w:t>
      </w:r>
      <w:proofErr w:type="spellEnd"/>
      <w:r>
        <w:t xml:space="preserve"> wird/ </w:t>
      </w:r>
      <w:proofErr w:type="spellStart"/>
      <w:r>
        <w:t>vnd</w:t>
      </w:r>
      <w:proofErr w:type="spellEnd"/>
      <w:r>
        <w:t xml:space="preserve"> die </w:t>
      </w:r>
      <w:proofErr w:type="spellStart"/>
      <w:r>
        <w:t>Sacramenta</w:t>
      </w:r>
      <w:proofErr w:type="spellEnd"/>
      <w:r>
        <w:t xml:space="preserve"> rain </w:t>
      </w:r>
      <w:proofErr w:type="spellStart"/>
      <w:r>
        <w:t>vnd</w:t>
      </w:r>
      <w:proofErr w:type="spellEnd"/>
      <w:r>
        <w:t xml:space="preserve"> </w:t>
      </w:r>
      <w:proofErr w:type="spellStart"/>
      <w:r>
        <w:t>onuerfälscht</w:t>
      </w:r>
      <w:proofErr w:type="spellEnd"/>
      <w:r>
        <w:t xml:space="preserve">/ nach der </w:t>
      </w:r>
      <w:proofErr w:type="spellStart"/>
      <w:r>
        <w:t>ordenung</w:t>
      </w:r>
      <w:proofErr w:type="spellEnd"/>
      <w:r>
        <w:t xml:space="preserve">/ so durch Gottes </w:t>
      </w:r>
      <w:proofErr w:type="spellStart"/>
      <w:r>
        <w:t>wort</w:t>
      </w:r>
      <w:proofErr w:type="spellEnd"/>
      <w:r>
        <w:t xml:space="preserve"> ist eingesetzt/ </w:t>
      </w:r>
      <w:proofErr w:type="spellStart"/>
      <w:r>
        <w:t>geraicht</w:t>
      </w:r>
      <w:proofErr w:type="spellEnd"/>
      <w:r>
        <w:t xml:space="preserve"> werden) der ist </w:t>
      </w:r>
      <w:proofErr w:type="spellStart"/>
      <w:r>
        <w:t>ain</w:t>
      </w:r>
      <w:proofErr w:type="spellEnd"/>
      <w:r>
        <w:t xml:space="preserve"> </w:t>
      </w:r>
      <w:proofErr w:type="spellStart"/>
      <w:r>
        <w:t>glid</w:t>
      </w:r>
      <w:proofErr w:type="spellEnd"/>
      <w:r>
        <w:t xml:space="preserve"> der </w:t>
      </w:r>
      <w:proofErr w:type="spellStart"/>
      <w:r>
        <w:t>kirchen</w:t>
      </w:r>
      <w:proofErr w:type="spellEnd"/>
      <w:r>
        <w:t xml:space="preserve"> Jesu Christi/ welche man nennet </w:t>
      </w:r>
      <w:proofErr w:type="spellStart"/>
      <w:r>
        <w:t>Catholische</w:t>
      </w:r>
      <w:proofErr w:type="spellEnd"/>
      <w:r>
        <w:t xml:space="preserve">/ das ist/ </w:t>
      </w:r>
      <w:proofErr w:type="spellStart"/>
      <w:r>
        <w:t>allgemaine</w:t>
      </w:r>
      <w:proofErr w:type="spellEnd"/>
      <w:r>
        <w:t xml:space="preserve">/ ausserhalb welcher </w:t>
      </w:r>
      <w:proofErr w:type="spellStart"/>
      <w:r>
        <w:t>kain</w:t>
      </w:r>
      <w:proofErr w:type="spellEnd"/>
      <w:r>
        <w:t xml:space="preserve"> </w:t>
      </w:r>
      <w:proofErr w:type="spellStart"/>
      <w:r>
        <w:t>hail</w:t>
      </w:r>
      <w:proofErr w:type="spellEnd"/>
      <w:r>
        <w:t xml:space="preserve"> oder </w:t>
      </w:r>
      <w:proofErr w:type="spellStart"/>
      <w:r>
        <w:t>säligkait</w:t>
      </w:r>
      <w:proofErr w:type="spellEnd"/>
      <w:r>
        <w:t xml:space="preserve"> ist. </w:t>
      </w:r>
    </w:p>
    <w:p w14:paraId="2E2A7E24" w14:textId="77777777" w:rsidR="009F6184" w:rsidRDefault="009F6184" w:rsidP="009F6184">
      <w:pPr>
        <w:pStyle w:val="StandardWeb"/>
      </w:pPr>
      <w:proofErr w:type="spellStart"/>
      <w:r>
        <w:t>Dargegen</w:t>
      </w:r>
      <w:proofErr w:type="spellEnd"/>
      <w:r>
        <w:t xml:space="preserve"> alle andere </w:t>
      </w:r>
      <w:proofErr w:type="spellStart"/>
      <w:r>
        <w:t>versammlungen</w:t>
      </w:r>
      <w:proofErr w:type="spellEnd"/>
      <w:r>
        <w:t xml:space="preserve">/ welche </w:t>
      </w:r>
      <w:proofErr w:type="spellStart"/>
      <w:r>
        <w:t>dise</w:t>
      </w:r>
      <w:proofErr w:type="spellEnd"/>
      <w:r>
        <w:t xml:space="preserve"> </w:t>
      </w:r>
      <w:proofErr w:type="spellStart"/>
      <w:r>
        <w:t>merckzaichen</w:t>
      </w:r>
      <w:proofErr w:type="spellEnd"/>
      <w:r>
        <w:t xml:space="preserve"> nicht haben/ wenn sie sich schon </w:t>
      </w:r>
      <w:proofErr w:type="spellStart"/>
      <w:r>
        <w:t>tausent</w:t>
      </w:r>
      <w:proofErr w:type="spellEnd"/>
      <w:r>
        <w:t xml:space="preserve"> mal die </w:t>
      </w:r>
      <w:proofErr w:type="spellStart"/>
      <w:r>
        <w:t>kirche</w:t>
      </w:r>
      <w:proofErr w:type="spellEnd"/>
      <w:r>
        <w:t xml:space="preserve"> oder </w:t>
      </w:r>
      <w:proofErr w:type="spellStart"/>
      <w:r>
        <w:t>gemaine</w:t>
      </w:r>
      <w:proofErr w:type="spellEnd"/>
      <w:r>
        <w:t xml:space="preserve"> Jesu Christi </w:t>
      </w:r>
      <w:proofErr w:type="spellStart"/>
      <w:r>
        <w:t>nenneten</w:t>
      </w:r>
      <w:proofErr w:type="spellEnd"/>
      <w:r>
        <w:t xml:space="preserve">/ an was </w:t>
      </w:r>
      <w:proofErr w:type="spellStart"/>
      <w:r>
        <w:t>ort</w:t>
      </w:r>
      <w:proofErr w:type="spellEnd"/>
      <w:r>
        <w:t xml:space="preserve"> sie auch seien/ </w:t>
      </w:r>
      <w:proofErr w:type="spellStart"/>
      <w:r>
        <w:t>vnd</w:t>
      </w:r>
      <w:proofErr w:type="spellEnd"/>
      <w:r>
        <w:t xml:space="preserve"> wes herkommen sie sich rühmen/ so können sie anders nicht sein/ denn die </w:t>
      </w:r>
      <w:proofErr w:type="spellStart"/>
      <w:r>
        <w:t>Sinagoge</w:t>
      </w:r>
      <w:proofErr w:type="spellEnd"/>
      <w:r>
        <w:t xml:space="preserve"> des </w:t>
      </w:r>
      <w:proofErr w:type="spellStart"/>
      <w:r>
        <w:t>Sathans</w:t>
      </w:r>
      <w:proofErr w:type="spellEnd"/>
      <w:r>
        <w:t xml:space="preserve">/ </w:t>
      </w:r>
      <w:proofErr w:type="spellStart"/>
      <w:r>
        <w:t>inn</w:t>
      </w:r>
      <w:proofErr w:type="spellEnd"/>
      <w:r>
        <w:t xml:space="preserve"> welcher nichts ist denn eitel </w:t>
      </w:r>
      <w:proofErr w:type="spellStart"/>
      <w:r>
        <w:t>verdammnusz</w:t>
      </w:r>
      <w:proofErr w:type="spellEnd"/>
      <w:r>
        <w:t xml:space="preserve">. Derhalben ist es </w:t>
      </w:r>
      <w:proofErr w:type="spellStart"/>
      <w:r>
        <w:t>wol</w:t>
      </w:r>
      <w:proofErr w:type="spellEnd"/>
      <w:r>
        <w:t xml:space="preserve"> vonnöten/ </w:t>
      </w:r>
      <w:proofErr w:type="spellStart"/>
      <w:r>
        <w:t>dasz</w:t>
      </w:r>
      <w:proofErr w:type="spellEnd"/>
      <w:r>
        <w:t xml:space="preserve"> man sich von solchen </w:t>
      </w:r>
      <w:proofErr w:type="spellStart"/>
      <w:r>
        <w:t>absöndere</w:t>
      </w:r>
      <w:proofErr w:type="spellEnd"/>
      <w:r>
        <w:t xml:space="preserve">/ </w:t>
      </w:r>
      <w:proofErr w:type="spellStart"/>
      <w:r>
        <w:t>vnd</w:t>
      </w:r>
      <w:proofErr w:type="spellEnd"/>
      <w:r>
        <w:t xml:space="preserve"> </w:t>
      </w:r>
      <w:proofErr w:type="spellStart"/>
      <w:r>
        <w:t>volge</w:t>
      </w:r>
      <w:proofErr w:type="spellEnd"/>
      <w:r>
        <w:t xml:space="preserve"> der lehr/ die </w:t>
      </w:r>
      <w:proofErr w:type="spellStart"/>
      <w:r>
        <w:t>vns</w:t>
      </w:r>
      <w:proofErr w:type="spellEnd"/>
      <w:r>
        <w:t xml:space="preserve"> der </w:t>
      </w:r>
      <w:proofErr w:type="spellStart"/>
      <w:r>
        <w:t>hailige</w:t>
      </w:r>
      <w:proofErr w:type="spellEnd"/>
      <w:r>
        <w:t xml:space="preserve"> Petrus gibt/ da er von den nachkommen Aarons/ </w:t>
      </w:r>
      <w:proofErr w:type="spellStart"/>
      <w:r>
        <w:t>vnd</w:t>
      </w:r>
      <w:proofErr w:type="spellEnd"/>
      <w:r>
        <w:t xml:space="preserve"> der </w:t>
      </w:r>
      <w:proofErr w:type="spellStart"/>
      <w:r>
        <w:t>kirchen</w:t>
      </w:r>
      <w:proofErr w:type="spellEnd"/>
      <w:r>
        <w:t xml:space="preserve"> zu Jerusalem also sagt: Hütet </w:t>
      </w:r>
      <w:proofErr w:type="spellStart"/>
      <w:r>
        <w:t>eüch</w:t>
      </w:r>
      <w:proofErr w:type="spellEnd"/>
      <w:r>
        <w:t xml:space="preserve"> vor </w:t>
      </w:r>
      <w:proofErr w:type="spellStart"/>
      <w:r>
        <w:t>disem</w:t>
      </w:r>
      <w:proofErr w:type="spellEnd"/>
      <w:r>
        <w:t xml:space="preserve"> </w:t>
      </w:r>
      <w:proofErr w:type="spellStart"/>
      <w:r>
        <w:t>verkerten</w:t>
      </w:r>
      <w:proofErr w:type="spellEnd"/>
      <w:r>
        <w:t xml:space="preserve"> </w:t>
      </w:r>
      <w:proofErr w:type="spellStart"/>
      <w:r>
        <w:t>geschlecht</w:t>
      </w:r>
      <w:proofErr w:type="spellEnd"/>
      <w:r>
        <w:t xml:space="preserve">. </w:t>
      </w:r>
    </w:p>
    <w:p w14:paraId="6F4471D5" w14:textId="4EBBC4B4" w:rsidR="0022039F" w:rsidRDefault="009F6184" w:rsidP="009F6184">
      <w:pPr>
        <w:pStyle w:val="StandardWeb"/>
      </w:pPr>
      <w:r>
        <w:t xml:space="preserve">Gott sei gelobet in </w:t>
      </w:r>
      <w:proofErr w:type="spellStart"/>
      <w:r>
        <w:t>ewigkait</w:t>
      </w:r>
      <w:proofErr w:type="spellEnd"/>
      <w:r>
        <w:t xml:space="preserve">. </w:t>
      </w:r>
    </w:p>
    <w:p w14:paraId="2FCFDFC8" w14:textId="77777777" w:rsidR="00D5498D" w:rsidRPr="00D5498D" w:rsidRDefault="007166CE" w:rsidP="008E63BE">
      <w:pPr>
        <w:pStyle w:val="berschrift1"/>
      </w:pPr>
      <w:r>
        <w:br w:type="page"/>
      </w:r>
      <w:r w:rsidR="00D5498D" w:rsidRPr="00D5498D">
        <w:t>Quellen:</w:t>
      </w:r>
    </w:p>
    <w:p w14:paraId="54C8C8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5C4D1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94CB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94BBC3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98000E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AFEBA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F0F7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043B3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038CC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4DF999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957B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0BBD2E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096909B"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F00F0B" w14:textId="77777777" w:rsidR="0077599B" w:rsidRDefault="0077599B" w:rsidP="009F6184">
      <w:pPr>
        <w:spacing w:after="0" w:line="240" w:lineRule="auto"/>
      </w:pPr>
      <w:r>
        <w:separator/>
      </w:r>
    </w:p>
  </w:endnote>
  <w:endnote w:type="continuationSeparator" w:id="0">
    <w:p w14:paraId="7DDCAD48" w14:textId="77777777" w:rsidR="0077599B" w:rsidRDefault="0077599B" w:rsidP="009F6184">
      <w:pPr>
        <w:spacing w:after="0" w:line="240" w:lineRule="auto"/>
      </w:pPr>
      <w:r>
        <w:continuationSeparator/>
      </w:r>
    </w:p>
  </w:endnote>
  <w:endnote w:id="1">
    <w:p w14:paraId="6CCCCB9E" w14:textId="73167F97" w:rsidR="009F6184" w:rsidRDefault="009F6184">
      <w:pPr>
        <w:pStyle w:val="Endnotentext"/>
      </w:pPr>
      <w:r>
        <w:rPr>
          <w:rStyle w:val="Endnotenzeichen"/>
        </w:rPr>
        <w:endnoteRef/>
      </w:r>
      <w:r>
        <w:t xml:space="preserve"> Im Original ist dieser Fehler in der Nummerierung enthalten.</w:t>
      </w:r>
    </w:p>
  </w:endnote>
  <w:endnote w:id="2">
    <w:p w14:paraId="47F483D9" w14:textId="072B6BFC" w:rsidR="009F6184" w:rsidRDefault="009F6184">
      <w:pPr>
        <w:pStyle w:val="Endnotentext"/>
      </w:pPr>
      <w:r>
        <w:rPr>
          <w:rStyle w:val="Endnotenzeichen"/>
        </w:rPr>
        <w:endnoteRef/>
      </w:r>
      <w:r>
        <w:t xml:space="preserve"> Fehlnummerierung im Original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1DD57" w14:textId="77777777" w:rsidR="0077599B" w:rsidRDefault="0077599B" w:rsidP="009F6184">
      <w:pPr>
        <w:spacing w:after="0" w:line="240" w:lineRule="auto"/>
      </w:pPr>
      <w:r>
        <w:separator/>
      </w:r>
    </w:p>
  </w:footnote>
  <w:footnote w:type="continuationSeparator" w:id="0">
    <w:p w14:paraId="4D085E60" w14:textId="77777777" w:rsidR="0077599B" w:rsidRDefault="0077599B" w:rsidP="009F618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47A7"/>
    <w:rsid w:val="00082307"/>
    <w:rsid w:val="000C66E5"/>
    <w:rsid w:val="001F54C4"/>
    <w:rsid w:val="0022039F"/>
    <w:rsid w:val="00272484"/>
    <w:rsid w:val="00284E0D"/>
    <w:rsid w:val="00297F83"/>
    <w:rsid w:val="002E6D11"/>
    <w:rsid w:val="00381C0C"/>
    <w:rsid w:val="00537F59"/>
    <w:rsid w:val="005647A7"/>
    <w:rsid w:val="007166CE"/>
    <w:rsid w:val="0077599B"/>
    <w:rsid w:val="007E1779"/>
    <w:rsid w:val="007E2222"/>
    <w:rsid w:val="0083667B"/>
    <w:rsid w:val="008D7463"/>
    <w:rsid w:val="008E417E"/>
    <w:rsid w:val="008E63BE"/>
    <w:rsid w:val="009F6184"/>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D8FEC"/>
  <w15:chartTrackingRefBased/>
  <w15:docId w15:val="{62723AEB-75DC-431D-A3CE-E3ACEB8A2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F618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F618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F6184"/>
    <w:rPr>
      <w:rFonts w:ascii="Times New Roman" w:hAnsi="Times New Roman"/>
      <w:lang w:eastAsia="en-US"/>
    </w:rPr>
  </w:style>
  <w:style w:type="character" w:styleId="Endnotenzeichen">
    <w:name w:val="endnote reference"/>
    <w:basedOn w:val="Absatz-Standardschriftart"/>
    <w:uiPriority w:val="99"/>
    <w:semiHidden/>
    <w:unhideWhenUsed/>
    <w:rsid w:val="009F6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88379242">
      <w:bodyDiv w:val="1"/>
      <w:marLeft w:val="0"/>
      <w:marRight w:val="0"/>
      <w:marTop w:val="0"/>
      <w:marBottom w:val="0"/>
      <w:divBdr>
        <w:top w:val="none" w:sz="0" w:space="0" w:color="auto"/>
        <w:left w:val="none" w:sz="0" w:space="0" w:color="auto"/>
        <w:bottom w:val="none" w:sz="0" w:space="0" w:color="auto"/>
        <w:right w:val="none" w:sz="0" w:space="0" w:color="auto"/>
      </w:divBdr>
      <w:divsChild>
        <w:div w:id="221717675">
          <w:marLeft w:val="0"/>
          <w:marRight w:val="0"/>
          <w:marTop w:val="0"/>
          <w:marBottom w:val="0"/>
          <w:divBdr>
            <w:top w:val="none" w:sz="0" w:space="0" w:color="auto"/>
            <w:left w:val="none" w:sz="0" w:space="0" w:color="auto"/>
            <w:bottom w:val="none" w:sz="0" w:space="0" w:color="auto"/>
            <w:right w:val="none" w:sz="0" w:space="0" w:color="auto"/>
          </w:divBdr>
        </w:div>
        <w:div w:id="1269317028">
          <w:marLeft w:val="0"/>
          <w:marRight w:val="0"/>
          <w:marTop w:val="0"/>
          <w:marBottom w:val="0"/>
          <w:divBdr>
            <w:top w:val="none" w:sz="0" w:space="0" w:color="auto"/>
            <w:left w:val="none" w:sz="0" w:space="0" w:color="auto"/>
            <w:bottom w:val="none" w:sz="0" w:space="0" w:color="auto"/>
            <w:right w:val="none" w:sz="0" w:space="0" w:color="auto"/>
          </w:divBdr>
        </w:div>
        <w:div w:id="1504861365">
          <w:marLeft w:val="0"/>
          <w:marRight w:val="0"/>
          <w:marTop w:val="0"/>
          <w:marBottom w:val="0"/>
          <w:divBdr>
            <w:top w:val="none" w:sz="0" w:space="0" w:color="auto"/>
            <w:left w:val="none" w:sz="0" w:space="0" w:color="auto"/>
            <w:bottom w:val="none" w:sz="0" w:space="0" w:color="auto"/>
            <w:right w:val="none" w:sz="0" w:space="0" w:color="auto"/>
          </w:divBdr>
        </w:div>
        <w:div w:id="607464886">
          <w:marLeft w:val="0"/>
          <w:marRight w:val="0"/>
          <w:marTop w:val="0"/>
          <w:marBottom w:val="0"/>
          <w:divBdr>
            <w:top w:val="none" w:sz="0" w:space="0" w:color="auto"/>
            <w:left w:val="none" w:sz="0" w:space="0" w:color="auto"/>
            <w:bottom w:val="none" w:sz="0" w:space="0" w:color="auto"/>
            <w:right w:val="none" w:sz="0" w:space="0" w:color="auto"/>
          </w:divBdr>
        </w:div>
        <w:div w:id="844978729">
          <w:marLeft w:val="0"/>
          <w:marRight w:val="0"/>
          <w:marTop w:val="0"/>
          <w:marBottom w:val="0"/>
          <w:divBdr>
            <w:top w:val="none" w:sz="0" w:space="0" w:color="auto"/>
            <w:left w:val="none" w:sz="0" w:space="0" w:color="auto"/>
            <w:bottom w:val="none" w:sz="0" w:space="0" w:color="auto"/>
            <w:right w:val="none" w:sz="0" w:space="0" w:color="auto"/>
          </w:divBdr>
        </w:div>
        <w:div w:id="2054620219">
          <w:marLeft w:val="0"/>
          <w:marRight w:val="0"/>
          <w:marTop w:val="0"/>
          <w:marBottom w:val="0"/>
          <w:divBdr>
            <w:top w:val="none" w:sz="0" w:space="0" w:color="auto"/>
            <w:left w:val="none" w:sz="0" w:space="0" w:color="auto"/>
            <w:bottom w:val="none" w:sz="0" w:space="0" w:color="auto"/>
            <w:right w:val="none" w:sz="0" w:space="0" w:color="auto"/>
          </w:divBdr>
        </w:div>
        <w:div w:id="1558470545">
          <w:marLeft w:val="0"/>
          <w:marRight w:val="0"/>
          <w:marTop w:val="0"/>
          <w:marBottom w:val="0"/>
          <w:divBdr>
            <w:top w:val="none" w:sz="0" w:space="0" w:color="auto"/>
            <w:left w:val="none" w:sz="0" w:space="0" w:color="auto"/>
            <w:bottom w:val="none" w:sz="0" w:space="0" w:color="auto"/>
            <w:right w:val="none" w:sz="0" w:space="0" w:color="auto"/>
          </w:divBdr>
        </w:div>
        <w:div w:id="1875843073">
          <w:marLeft w:val="0"/>
          <w:marRight w:val="0"/>
          <w:marTop w:val="0"/>
          <w:marBottom w:val="0"/>
          <w:divBdr>
            <w:top w:val="none" w:sz="0" w:space="0" w:color="auto"/>
            <w:left w:val="none" w:sz="0" w:space="0" w:color="auto"/>
            <w:bottom w:val="none" w:sz="0" w:space="0" w:color="auto"/>
            <w:right w:val="none" w:sz="0" w:space="0" w:color="auto"/>
          </w:divBdr>
        </w:div>
        <w:div w:id="1910114922">
          <w:marLeft w:val="0"/>
          <w:marRight w:val="0"/>
          <w:marTop w:val="0"/>
          <w:marBottom w:val="0"/>
          <w:divBdr>
            <w:top w:val="none" w:sz="0" w:space="0" w:color="auto"/>
            <w:left w:val="none" w:sz="0" w:space="0" w:color="auto"/>
            <w:bottom w:val="none" w:sz="0" w:space="0" w:color="auto"/>
            <w:right w:val="none" w:sz="0" w:space="0" w:color="auto"/>
          </w:divBdr>
        </w:div>
        <w:div w:id="2134866465">
          <w:marLeft w:val="0"/>
          <w:marRight w:val="0"/>
          <w:marTop w:val="0"/>
          <w:marBottom w:val="0"/>
          <w:divBdr>
            <w:top w:val="none" w:sz="0" w:space="0" w:color="auto"/>
            <w:left w:val="none" w:sz="0" w:space="0" w:color="auto"/>
            <w:bottom w:val="none" w:sz="0" w:space="0" w:color="auto"/>
            <w:right w:val="none" w:sz="0" w:space="0" w:color="auto"/>
          </w:divBdr>
        </w:div>
        <w:div w:id="2021198619">
          <w:marLeft w:val="0"/>
          <w:marRight w:val="0"/>
          <w:marTop w:val="0"/>
          <w:marBottom w:val="0"/>
          <w:divBdr>
            <w:top w:val="none" w:sz="0" w:space="0" w:color="auto"/>
            <w:left w:val="none" w:sz="0" w:space="0" w:color="auto"/>
            <w:bottom w:val="none" w:sz="0" w:space="0" w:color="auto"/>
            <w:right w:val="none" w:sz="0" w:space="0" w:color="auto"/>
          </w:divBdr>
        </w:div>
        <w:div w:id="457380440">
          <w:marLeft w:val="0"/>
          <w:marRight w:val="0"/>
          <w:marTop w:val="0"/>
          <w:marBottom w:val="0"/>
          <w:divBdr>
            <w:top w:val="none" w:sz="0" w:space="0" w:color="auto"/>
            <w:left w:val="none" w:sz="0" w:space="0" w:color="auto"/>
            <w:bottom w:val="none" w:sz="0" w:space="0" w:color="auto"/>
            <w:right w:val="none" w:sz="0" w:space="0" w:color="auto"/>
          </w:divBdr>
        </w:div>
        <w:div w:id="1034188934">
          <w:marLeft w:val="0"/>
          <w:marRight w:val="0"/>
          <w:marTop w:val="0"/>
          <w:marBottom w:val="0"/>
          <w:divBdr>
            <w:top w:val="none" w:sz="0" w:space="0" w:color="auto"/>
            <w:left w:val="none" w:sz="0" w:space="0" w:color="auto"/>
            <w:bottom w:val="none" w:sz="0" w:space="0" w:color="auto"/>
            <w:right w:val="none" w:sz="0" w:space="0" w:color="auto"/>
          </w:divBdr>
        </w:div>
        <w:div w:id="1502545766">
          <w:marLeft w:val="0"/>
          <w:marRight w:val="0"/>
          <w:marTop w:val="0"/>
          <w:marBottom w:val="0"/>
          <w:divBdr>
            <w:top w:val="none" w:sz="0" w:space="0" w:color="auto"/>
            <w:left w:val="none" w:sz="0" w:space="0" w:color="auto"/>
            <w:bottom w:val="none" w:sz="0" w:space="0" w:color="auto"/>
            <w:right w:val="none" w:sz="0" w:space="0" w:color="auto"/>
          </w:divBdr>
        </w:div>
        <w:div w:id="1418672991">
          <w:marLeft w:val="0"/>
          <w:marRight w:val="0"/>
          <w:marTop w:val="0"/>
          <w:marBottom w:val="0"/>
          <w:divBdr>
            <w:top w:val="none" w:sz="0" w:space="0" w:color="auto"/>
            <w:left w:val="none" w:sz="0" w:space="0" w:color="auto"/>
            <w:bottom w:val="none" w:sz="0" w:space="0" w:color="auto"/>
            <w:right w:val="none" w:sz="0" w:space="0" w:color="auto"/>
          </w:divBdr>
        </w:div>
        <w:div w:id="872225694">
          <w:marLeft w:val="0"/>
          <w:marRight w:val="0"/>
          <w:marTop w:val="0"/>
          <w:marBottom w:val="0"/>
          <w:divBdr>
            <w:top w:val="none" w:sz="0" w:space="0" w:color="auto"/>
            <w:left w:val="none" w:sz="0" w:space="0" w:color="auto"/>
            <w:bottom w:val="none" w:sz="0" w:space="0" w:color="auto"/>
            <w:right w:val="none" w:sz="0" w:space="0" w:color="auto"/>
          </w:divBdr>
        </w:div>
        <w:div w:id="323364424">
          <w:marLeft w:val="0"/>
          <w:marRight w:val="0"/>
          <w:marTop w:val="0"/>
          <w:marBottom w:val="0"/>
          <w:divBdr>
            <w:top w:val="none" w:sz="0" w:space="0" w:color="auto"/>
            <w:left w:val="none" w:sz="0" w:space="0" w:color="auto"/>
            <w:bottom w:val="none" w:sz="0" w:space="0" w:color="auto"/>
            <w:right w:val="none" w:sz="0" w:space="0" w:color="auto"/>
          </w:divBdr>
        </w:div>
        <w:div w:id="589583572">
          <w:marLeft w:val="0"/>
          <w:marRight w:val="0"/>
          <w:marTop w:val="0"/>
          <w:marBottom w:val="0"/>
          <w:divBdr>
            <w:top w:val="none" w:sz="0" w:space="0" w:color="auto"/>
            <w:left w:val="none" w:sz="0" w:space="0" w:color="auto"/>
            <w:bottom w:val="none" w:sz="0" w:space="0" w:color="auto"/>
            <w:right w:val="none" w:sz="0" w:space="0" w:color="auto"/>
          </w:divBdr>
        </w:div>
        <w:div w:id="1466698066">
          <w:marLeft w:val="0"/>
          <w:marRight w:val="0"/>
          <w:marTop w:val="0"/>
          <w:marBottom w:val="0"/>
          <w:divBdr>
            <w:top w:val="none" w:sz="0" w:space="0" w:color="auto"/>
            <w:left w:val="none" w:sz="0" w:space="0" w:color="auto"/>
            <w:bottom w:val="none" w:sz="0" w:space="0" w:color="auto"/>
            <w:right w:val="none" w:sz="0" w:space="0" w:color="auto"/>
          </w:divBdr>
        </w:div>
        <w:div w:id="163597351">
          <w:marLeft w:val="0"/>
          <w:marRight w:val="0"/>
          <w:marTop w:val="0"/>
          <w:marBottom w:val="0"/>
          <w:divBdr>
            <w:top w:val="none" w:sz="0" w:space="0" w:color="auto"/>
            <w:left w:val="none" w:sz="0" w:space="0" w:color="auto"/>
            <w:bottom w:val="none" w:sz="0" w:space="0" w:color="auto"/>
            <w:right w:val="none" w:sz="0" w:space="0" w:color="auto"/>
          </w:divBdr>
        </w:div>
        <w:div w:id="135605498">
          <w:marLeft w:val="0"/>
          <w:marRight w:val="0"/>
          <w:marTop w:val="0"/>
          <w:marBottom w:val="0"/>
          <w:divBdr>
            <w:top w:val="none" w:sz="0" w:space="0" w:color="auto"/>
            <w:left w:val="none" w:sz="0" w:space="0" w:color="auto"/>
            <w:bottom w:val="none" w:sz="0" w:space="0" w:color="auto"/>
            <w:right w:val="none" w:sz="0" w:space="0" w:color="auto"/>
          </w:divBdr>
        </w:div>
        <w:div w:id="2018462827">
          <w:marLeft w:val="0"/>
          <w:marRight w:val="0"/>
          <w:marTop w:val="0"/>
          <w:marBottom w:val="0"/>
          <w:divBdr>
            <w:top w:val="none" w:sz="0" w:space="0" w:color="auto"/>
            <w:left w:val="none" w:sz="0" w:space="0" w:color="auto"/>
            <w:bottom w:val="none" w:sz="0" w:space="0" w:color="auto"/>
            <w:right w:val="none" w:sz="0" w:space="0" w:color="auto"/>
          </w:divBdr>
        </w:div>
        <w:div w:id="1382972561">
          <w:marLeft w:val="0"/>
          <w:marRight w:val="0"/>
          <w:marTop w:val="0"/>
          <w:marBottom w:val="0"/>
          <w:divBdr>
            <w:top w:val="none" w:sz="0" w:space="0" w:color="auto"/>
            <w:left w:val="none" w:sz="0" w:space="0" w:color="auto"/>
            <w:bottom w:val="none" w:sz="0" w:space="0" w:color="auto"/>
            <w:right w:val="none" w:sz="0" w:space="0" w:color="auto"/>
          </w:divBdr>
        </w:div>
        <w:div w:id="2030401267">
          <w:marLeft w:val="0"/>
          <w:marRight w:val="0"/>
          <w:marTop w:val="0"/>
          <w:marBottom w:val="0"/>
          <w:divBdr>
            <w:top w:val="none" w:sz="0" w:space="0" w:color="auto"/>
            <w:left w:val="none" w:sz="0" w:space="0" w:color="auto"/>
            <w:bottom w:val="none" w:sz="0" w:space="0" w:color="auto"/>
            <w:right w:val="none" w:sz="0" w:space="0" w:color="auto"/>
          </w:divBdr>
        </w:div>
        <w:div w:id="1984772541">
          <w:marLeft w:val="0"/>
          <w:marRight w:val="0"/>
          <w:marTop w:val="0"/>
          <w:marBottom w:val="0"/>
          <w:divBdr>
            <w:top w:val="none" w:sz="0" w:space="0" w:color="auto"/>
            <w:left w:val="none" w:sz="0" w:space="0" w:color="auto"/>
            <w:bottom w:val="none" w:sz="0" w:space="0" w:color="auto"/>
            <w:right w:val="none" w:sz="0" w:space="0" w:color="auto"/>
          </w:divBdr>
        </w:div>
        <w:div w:id="416513251">
          <w:marLeft w:val="0"/>
          <w:marRight w:val="0"/>
          <w:marTop w:val="0"/>
          <w:marBottom w:val="0"/>
          <w:divBdr>
            <w:top w:val="none" w:sz="0" w:space="0" w:color="auto"/>
            <w:left w:val="none" w:sz="0" w:space="0" w:color="auto"/>
            <w:bottom w:val="none" w:sz="0" w:space="0" w:color="auto"/>
            <w:right w:val="none" w:sz="0" w:space="0" w:color="auto"/>
          </w:divBdr>
        </w:div>
        <w:div w:id="957758657">
          <w:marLeft w:val="0"/>
          <w:marRight w:val="0"/>
          <w:marTop w:val="0"/>
          <w:marBottom w:val="0"/>
          <w:divBdr>
            <w:top w:val="none" w:sz="0" w:space="0" w:color="auto"/>
            <w:left w:val="none" w:sz="0" w:space="0" w:color="auto"/>
            <w:bottom w:val="none" w:sz="0" w:space="0" w:color="auto"/>
            <w:right w:val="none" w:sz="0" w:space="0" w:color="auto"/>
          </w:divBdr>
        </w:div>
        <w:div w:id="1095204767">
          <w:marLeft w:val="0"/>
          <w:marRight w:val="0"/>
          <w:marTop w:val="0"/>
          <w:marBottom w:val="0"/>
          <w:divBdr>
            <w:top w:val="none" w:sz="0" w:space="0" w:color="auto"/>
            <w:left w:val="none" w:sz="0" w:space="0" w:color="auto"/>
            <w:bottom w:val="none" w:sz="0" w:space="0" w:color="auto"/>
            <w:right w:val="none" w:sz="0" w:space="0" w:color="auto"/>
          </w:divBdr>
        </w:div>
        <w:div w:id="917061336">
          <w:marLeft w:val="0"/>
          <w:marRight w:val="0"/>
          <w:marTop w:val="0"/>
          <w:marBottom w:val="0"/>
          <w:divBdr>
            <w:top w:val="none" w:sz="0" w:space="0" w:color="auto"/>
            <w:left w:val="none" w:sz="0" w:space="0" w:color="auto"/>
            <w:bottom w:val="none" w:sz="0" w:space="0" w:color="auto"/>
            <w:right w:val="none" w:sz="0" w:space="0" w:color="auto"/>
          </w:divBdr>
        </w:div>
        <w:div w:id="253591131">
          <w:marLeft w:val="0"/>
          <w:marRight w:val="0"/>
          <w:marTop w:val="0"/>
          <w:marBottom w:val="0"/>
          <w:divBdr>
            <w:top w:val="none" w:sz="0" w:space="0" w:color="auto"/>
            <w:left w:val="none" w:sz="0" w:space="0" w:color="auto"/>
            <w:bottom w:val="none" w:sz="0" w:space="0" w:color="auto"/>
            <w:right w:val="none" w:sz="0" w:space="0" w:color="auto"/>
          </w:divBdr>
        </w:div>
        <w:div w:id="387606537">
          <w:marLeft w:val="0"/>
          <w:marRight w:val="0"/>
          <w:marTop w:val="0"/>
          <w:marBottom w:val="0"/>
          <w:divBdr>
            <w:top w:val="none" w:sz="0" w:space="0" w:color="auto"/>
            <w:left w:val="none" w:sz="0" w:space="0" w:color="auto"/>
            <w:bottom w:val="none" w:sz="0" w:space="0" w:color="auto"/>
            <w:right w:val="none" w:sz="0" w:space="0" w:color="auto"/>
          </w:divBdr>
        </w:div>
        <w:div w:id="1098523718">
          <w:marLeft w:val="0"/>
          <w:marRight w:val="0"/>
          <w:marTop w:val="0"/>
          <w:marBottom w:val="0"/>
          <w:divBdr>
            <w:top w:val="none" w:sz="0" w:space="0" w:color="auto"/>
            <w:left w:val="none" w:sz="0" w:space="0" w:color="auto"/>
            <w:bottom w:val="none" w:sz="0" w:space="0" w:color="auto"/>
            <w:right w:val="none" w:sz="0" w:space="0" w:color="auto"/>
          </w:divBdr>
        </w:div>
        <w:div w:id="301428624">
          <w:marLeft w:val="0"/>
          <w:marRight w:val="0"/>
          <w:marTop w:val="0"/>
          <w:marBottom w:val="0"/>
          <w:divBdr>
            <w:top w:val="none" w:sz="0" w:space="0" w:color="auto"/>
            <w:left w:val="none" w:sz="0" w:space="0" w:color="auto"/>
            <w:bottom w:val="none" w:sz="0" w:space="0" w:color="auto"/>
            <w:right w:val="none" w:sz="0" w:space="0" w:color="auto"/>
          </w:divBdr>
        </w:div>
        <w:div w:id="31911406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683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130EA8-7CF7-4B18-84A5-55243160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4242</Words>
  <Characters>26731</Characters>
  <Application>Microsoft Office Word</Application>
  <DocSecurity>0</DocSecurity>
  <Lines>222</Lines>
  <Paragraphs>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30912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Kurtze Bekanntnuß des Christlichen glaubens</dc:title>
  <dc:subject/>
  <dc:creator>Beza, Theodor von</dc:creator>
  <cp:keywords/>
  <dc:description/>
  <cp:lastModifiedBy>webmaster@glaubensstimme.de</cp:lastModifiedBy>
  <cp:revision>4</cp:revision>
  <dcterms:created xsi:type="dcterms:W3CDTF">2021-04-17T13:05:00Z</dcterms:created>
  <dcterms:modified xsi:type="dcterms:W3CDTF">2021-04-17T17:27:00Z</dcterms:modified>
  <dc:language>de</dc:language>
</cp:coreProperties>
</file>